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DC023" w14:textId="60F60C77" w:rsidR="007166CE" w:rsidRDefault="000A7119" w:rsidP="00015F81">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A492C7C" wp14:editId="610A3D62">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010D602" w14:textId="77777777" w:rsidR="007166CE" w:rsidRDefault="007166CE" w:rsidP="00015F81">
      <w:pPr>
        <w:pStyle w:val="berschrift1"/>
      </w:pPr>
      <w:r>
        <w:br w:type="page"/>
      </w:r>
      <w:r>
        <w:lastRenderedPageBreak/>
        <w:t>Vorwort</w:t>
      </w:r>
    </w:p>
    <w:p w14:paraId="10EED5A8" w14:textId="77777777" w:rsidR="007E1779" w:rsidRDefault="000700B0" w:rsidP="00015F81">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35875A16" w14:textId="77777777" w:rsidR="000700B0" w:rsidRDefault="000700B0" w:rsidP="00015F81">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2497BF7B" w14:textId="77777777" w:rsidR="007166CE" w:rsidRDefault="007166CE" w:rsidP="00015F81">
      <w:r>
        <w:t>Euch allen wünsche ich Gottes reichen Segen und dass Ihr für Euch interessante Texte hier findet. Für Anregungen bin ich immer dankbar.</w:t>
      </w:r>
    </w:p>
    <w:p w14:paraId="6C99A214" w14:textId="77777777" w:rsidR="007166CE" w:rsidRDefault="007166CE" w:rsidP="00015F81">
      <w:r>
        <w:t>Gruß &amp; Segen,</w:t>
      </w:r>
    </w:p>
    <w:p w14:paraId="5CEBD5A5" w14:textId="77777777" w:rsidR="007166CE" w:rsidRDefault="007166CE" w:rsidP="00015F81">
      <w:r>
        <w:t>Andreas</w:t>
      </w:r>
    </w:p>
    <w:p w14:paraId="5E7008DC" w14:textId="77777777" w:rsidR="0022039F" w:rsidRDefault="007166CE" w:rsidP="00015F81">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DD76568" w14:textId="77777777" w:rsidR="00015F81" w:rsidRDefault="00015F81" w:rsidP="00015F81">
      <w:pPr>
        <w:pStyle w:val="berschrift1"/>
      </w:pPr>
      <w:r w:rsidRPr="00015F81">
        <w:t>Ade, du unselige Welt</w:t>
      </w:r>
    </w:p>
    <w:p w14:paraId="4B5A2FC1" w14:textId="77777777" w:rsidR="00015F81" w:rsidRDefault="00015F81" w:rsidP="00015F81">
      <w:pPr>
        <w:pStyle w:val="StandardWeb"/>
      </w:pPr>
      <w:r>
        <w:t>1.) Ade, du unselige Welt,</w:t>
      </w:r>
      <w:r>
        <w:br/>
        <w:t>Mit deiner Pracht, Lust, Ehr‘ und Geld,</w:t>
      </w:r>
      <w:r>
        <w:br/>
        <w:t>Darin du bist verdorben.</w:t>
      </w:r>
      <w:r>
        <w:br/>
        <w:t>Gott helfe mir von dir zu ihm,</w:t>
      </w:r>
      <w:r>
        <w:br/>
        <w:t>Denn länger sehn dein Gries und Grimm, –</w:t>
      </w:r>
      <w:r>
        <w:br/>
        <w:t>Viel besser ist’s gestorben.</w:t>
      </w:r>
    </w:p>
    <w:p w14:paraId="5DE6EB62" w14:textId="77777777" w:rsidR="00015F81" w:rsidRDefault="00015F81" w:rsidP="00015F81">
      <w:pPr>
        <w:pStyle w:val="StandardWeb"/>
      </w:pPr>
      <w:r>
        <w:t>2.) Du bist mir auch zum Teil bekannt,</w:t>
      </w:r>
      <w:r>
        <w:br/>
        <w:t>Hast mich wollt führen nach deiner Hand,</w:t>
      </w:r>
      <w:r>
        <w:br/>
        <w:t>Aber Gott hat gewehret.</w:t>
      </w:r>
      <w:r>
        <w:br/>
        <w:t>Dem dank ich und fahr gern hinaus</w:t>
      </w:r>
      <w:r>
        <w:br/>
        <w:t>In Jesu Christi Vaterhaus:</w:t>
      </w:r>
      <w:r>
        <w:br/>
        <w:t>Selig, wer solches lernet.</w:t>
      </w:r>
    </w:p>
    <w:p w14:paraId="7EE0FA7F" w14:textId="77777777" w:rsidR="00015F81" w:rsidRDefault="00015F81" w:rsidP="00015F81">
      <w:pPr>
        <w:pStyle w:val="StandardWeb"/>
      </w:pPr>
      <w:r>
        <w:t xml:space="preserve">3.) O </w:t>
      </w:r>
      <w:proofErr w:type="spellStart"/>
      <w:r>
        <w:t>Leut</w:t>
      </w:r>
      <w:proofErr w:type="spellEnd"/>
      <w:r>
        <w:t xml:space="preserve">‘, o lieben </w:t>
      </w:r>
      <w:proofErr w:type="spellStart"/>
      <w:r>
        <w:t>Leut</w:t>
      </w:r>
      <w:proofErr w:type="spellEnd"/>
      <w:r>
        <w:t>‘ lernet,</w:t>
      </w:r>
      <w:r>
        <w:br/>
        <w:t>Was sich ganz in der Welt verirrt</w:t>
      </w:r>
      <w:r>
        <w:br/>
        <w:t>Muss endlich fahren zur Höllen,</w:t>
      </w:r>
      <w:r>
        <w:br/>
        <w:t xml:space="preserve">An Leib und Seel‘ </w:t>
      </w:r>
      <w:proofErr w:type="spellStart"/>
      <w:r>
        <w:t>ha’n</w:t>
      </w:r>
      <w:proofErr w:type="spellEnd"/>
      <w:r>
        <w:t xml:space="preserve"> ewig Qual.</w:t>
      </w:r>
      <w:r>
        <w:br/>
        <w:t>O lasst, bekehrt zum Himmelssaal</w:t>
      </w:r>
      <w:r>
        <w:br/>
        <w:t>Uns göttlich all‘ gesellen.</w:t>
      </w:r>
    </w:p>
    <w:p w14:paraId="17F6C98F" w14:textId="77777777" w:rsidR="00015F81" w:rsidRDefault="00015F81" w:rsidP="00015F81">
      <w:pPr>
        <w:pStyle w:val="StandardWeb"/>
      </w:pPr>
      <w:r>
        <w:t>4.) Ich lieg jetzund in Schmerzen groß,</w:t>
      </w:r>
      <w:r>
        <w:br/>
        <w:t>Hab doch dabei viel größern Trost,</w:t>
      </w:r>
      <w:r>
        <w:br/>
        <w:t>Hoff auch dabei zu bleiben,</w:t>
      </w:r>
      <w:r>
        <w:br/>
        <w:t>Denn wenn ich wandelt‘ in der Welt</w:t>
      </w:r>
      <w:r>
        <w:br/>
        <w:t>Prächtig bei großer Ehr‘ und Geld,</w:t>
      </w:r>
      <w:r>
        <w:br/>
        <w:t>Gott macht mein Kreuz zur Freuden.</w:t>
      </w:r>
    </w:p>
    <w:p w14:paraId="719F2A52" w14:textId="77777777" w:rsidR="00015F81" w:rsidRDefault="00015F81" w:rsidP="00015F81">
      <w:pPr>
        <w:pStyle w:val="StandardWeb"/>
      </w:pPr>
      <w:r>
        <w:t>5.) Amen, es ist ja wahr sein Wort,</w:t>
      </w:r>
      <w:r>
        <w:br/>
        <w:t>Das hab ich herzlich gern gehört,</w:t>
      </w:r>
      <w:r>
        <w:br/>
        <w:t>Gib mir das ewig‘ Leben.</w:t>
      </w:r>
      <w:r>
        <w:br/>
        <w:t xml:space="preserve">Gott </w:t>
      </w:r>
      <w:proofErr w:type="spellStart"/>
      <w:r>
        <w:t>tröst</w:t>
      </w:r>
      <w:proofErr w:type="spellEnd"/>
      <w:r>
        <w:t>‘ all‘ die meinethalben trauern,</w:t>
      </w:r>
      <w:r>
        <w:br/>
        <w:t xml:space="preserve">Der </w:t>
      </w:r>
      <w:proofErr w:type="spellStart"/>
      <w:r>
        <w:t>woll</w:t>
      </w:r>
      <w:proofErr w:type="spellEnd"/>
      <w:r>
        <w:t>‘ sie mit Gnaden bewahren,</w:t>
      </w:r>
      <w:r>
        <w:br/>
        <w:t>Ein selig‘ End‘ auch geben.</w:t>
      </w:r>
    </w:p>
    <w:p w14:paraId="643AE1A3" w14:textId="77777777" w:rsidR="00015F81" w:rsidRDefault="00015F81" w:rsidP="00015F81">
      <w:pPr>
        <w:pStyle w:val="berschrift1"/>
      </w:pPr>
      <w:r w:rsidRPr="00015F81">
        <w:t>Amen!</w:t>
      </w:r>
    </w:p>
    <w:p w14:paraId="41EF1BA8" w14:textId="77777777" w:rsidR="00015F81" w:rsidRDefault="00015F81" w:rsidP="00015F81">
      <w:pPr>
        <w:pStyle w:val="StandardWeb"/>
      </w:pPr>
      <w:r>
        <w:t xml:space="preserve">Amen, Gott, </w:t>
      </w:r>
      <w:proofErr w:type="spellStart"/>
      <w:r>
        <w:t>Vat’r</w:t>
      </w:r>
      <w:proofErr w:type="spellEnd"/>
      <w:r>
        <w:t xml:space="preserve"> und Sohn,</w:t>
      </w:r>
      <w:r>
        <w:br/>
        <w:t>sey Lob im Himmelsthron,</w:t>
      </w:r>
      <w:r>
        <w:br/>
        <w:t>sein Geist stärk‘ uns im Glauben,</w:t>
      </w:r>
      <w:r>
        <w:br/>
        <w:t>laß uns das Wort nicht rauben;</w:t>
      </w:r>
      <w:r>
        <w:br/>
        <w:t xml:space="preserve">er </w:t>
      </w:r>
      <w:proofErr w:type="spellStart"/>
      <w:r>
        <w:t>woll’s</w:t>
      </w:r>
      <w:proofErr w:type="spellEnd"/>
      <w:r>
        <w:t xml:space="preserve"> in uns bewahren,</w:t>
      </w:r>
      <w:r>
        <w:br/>
        <w:t>bis wir von hinnen fahren.</w:t>
      </w:r>
    </w:p>
    <w:p w14:paraId="0D04E17D" w14:textId="77777777" w:rsidR="00015F81" w:rsidRDefault="00015F81" w:rsidP="00015F81">
      <w:pPr>
        <w:pStyle w:val="StandardWeb"/>
      </w:pPr>
      <w:r>
        <w:t xml:space="preserve">Amen! Gott sey </w:t>
      </w:r>
      <w:proofErr w:type="spellStart"/>
      <w:r>
        <w:t>gepreis’t</w:t>
      </w:r>
      <w:proofErr w:type="spellEnd"/>
      <w:r>
        <w:t>,</w:t>
      </w:r>
      <w:r>
        <w:br/>
        <w:t xml:space="preserve">der uns auf Jesum </w:t>
      </w:r>
      <w:proofErr w:type="spellStart"/>
      <w:r>
        <w:t>weis’t</w:t>
      </w:r>
      <w:proofErr w:type="spellEnd"/>
      <w:r>
        <w:t>,</w:t>
      </w:r>
      <w:r>
        <w:br/>
        <w:t xml:space="preserve">der </w:t>
      </w:r>
      <w:proofErr w:type="spellStart"/>
      <w:r>
        <w:t>helf</w:t>
      </w:r>
      <w:proofErr w:type="spellEnd"/>
      <w:r>
        <w:t xml:space="preserve">‘ uns </w:t>
      </w:r>
      <w:proofErr w:type="spellStart"/>
      <w:r>
        <w:t>all’n</w:t>
      </w:r>
      <w:proofErr w:type="spellEnd"/>
      <w:r>
        <w:t xml:space="preserve"> zusammen,</w:t>
      </w:r>
      <w:r>
        <w:br/>
        <w:t>in Jesu Christi Namen,</w:t>
      </w:r>
      <w:r>
        <w:br/>
        <w:t xml:space="preserve">und </w:t>
      </w:r>
      <w:proofErr w:type="spellStart"/>
      <w:r>
        <w:t>woll</w:t>
      </w:r>
      <w:proofErr w:type="spellEnd"/>
      <w:r>
        <w:t>‘ nach diesem Leben</w:t>
      </w:r>
      <w:r>
        <w:br/>
        <w:t xml:space="preserve">die </w:t>
      </w:r>
      <w:proofErr w:type="spellStart"/>
      <w:r>
        <w:t>Freudenkron</w:t>
      </w:r>
      <w:proofErr w:type="spellEnd"/>
      <w:r>
        <w:t>‘ uns geben.</w:t>
      </w:r>
    </w:p>
    <w:p w14:paraId="4EB854BC" w14:textId="77777777" w:rsidR="00015F81" w:rsidRDefault="00015F81" w:rsidP="00015F81">
      <w:pPr>
        <w:pStyle w:val="berschrift1"/>
      </w:pPr>
      <w:r w:rsidRPr="00015F81">
        <w:t xml:space="preserve">Amen, Gott </w:t>
      </w:r>
      <w:proofErr w:type="spellStart"/>
      <w:r w:rsidRPr="00015F81">
        <w:t>Vat’r</w:t>
      </w:r>
      <w:proofErr w:type="spellEnd"/>
      <w:r w:rsidRPr="00015F81">
        <w:t xml:space="preserve"> und Sohne</w:t>
      </w:r>
    </w:p>
    <w:p w14:paraId="10978E09" w14:textId="77777777" w:rsidR="00015F81" w:rsidRDefault="00015F81" w:rsidP="00015F81">
      <w:pPr>
        <w:pStyle w:val="StandardWeb"/>
      </w:pPr>
      <w:r>
        <w:t xml:space="preserve">1.) Amen, Gott </w:t>
      </w:r>
      <w:proofErr w:type="spellStart"/>
      <w:r>
        <w:t>Vat’r</w:t>
      </w:r>
      <w:proofErr w:type="spellEnd"/>
      <w:r>
        <w:t xml:space="preserve"> und Sohne</w:t>
      </w:r>
      <w:r>
        <w:br/>
        <w:t>Sei Ehr‘ in’s Himmelsthrone,</w:t>
      </w:r>
      <w:r>
        <w:br/>
        <w:t>Sein Geist führ‘ uns im Glauben,</w:t>
      </w:r>
      <w:r>
        <w:br/>
        <w:t>Im Glauben und mach uns selig, Amen!</w:t>
      </w:r>
    </w:p>
    <w:p w14:paraId="2130ABAA" w14:textId="77777777" w:rsidR="00015F81" w:rsidRDefault="00015F81" w:rsidP="00015F81">
      <w:pPr>
        <w:pStyle w:val="StandardWeb"/>
      </w:pPr>
      <w:r>
        <w:t>2.) Amen, es wird geschehen,</w:t>
      </w:r>
      <w:r>
        <w:br/>
        <w:t>Wir werden Christum sehen,</w:t>
      </w:r>
      <w:r>
        <w:br/>
        <w:t>In den Wolken hergekommen,</w:t>
      </w:r>
      <w:r>
        <w:br/>
        <w:t>Hergekommen, uns mitzunehmen. Amen!</w:t>
      </w:r>
    </w:p>
    <w:p w14:paraId="63365BAB" w14:textId="77777777" w:rsidR="00015F81" w:rsidRDefault="00015F81" w:rsidP="00015F81">
      <w:pPr>
        <w:pStyle w:val="StandardWeb"/>
      </w:pPr>
      <w:r>
        <w:t>3.) Amen, uns ewig währe</w:t>
      </w:r>
      <w:r>
        <w:br/>
        <w:t>Die Freude, Gott die Ehre</w:t>
      </w:r>
      <w:r>
        <w:br/>
        <w:t xml:space="preserve">Bringt alle und </w:t>
      </w:r>
      <w:proofErr w:type="spellStart"/>
      <w:r>
        <w:t>sprach’n</w:t>
      </w:r>
      <w:proofErr w:type="spellEnd"/>
      <w:r>
        <w:t xml:space="preserve"> zusammen</w:t>
      </w:r>
      <w:r>
        <w:br/>
        <w:t>Zusammen, in einem Glauben: Amen!</w:t>
      </w:r>
    </w:p>
    <w:p w14:paraId="376790D4" w14:textId="77777777" w:rsidR="00015F81" w:rsidRDefault="00015F81" w:rsidP="00015F81">
      <w:pPr>
        <w:pStyle w:val="StandardWeb"/>
      </w:pPr>
      <w:r>
        <w:t>4.) Amen, kein Tod sei Schrecken,</w:t>
      </w:r>
      <w:r>
        <w:br/>
        <w:t>Christus will uns erwecken,</w:t>
      </w:r>
      <w:r>
        <w:br/>
        <w:t>Der selbst zuvor begraben,</w:t>
      </w:r>
      <w:r>
        <w:br/>
        <w:t>Begraben, nun lebet ewig, Amen!</w:t>
      </w:r>
    </w:p>
    <w:p w14:paraId="1B2BE976" w14:textId="77777777" w:rsidR="00015F81" w:rsidRDefault="00015F81" w:rsidP="00015F81">
      <w:pPr>
        <w:pStyle w:val="StandardWeb"/>
      </w:pPr>
      <w:r>
        <w:t>5.) Amen, Gott sei gepreiset,</w:t>
      </w:r>
      <w:r>
        <w:br/>
        <w:t>Der uns auf Christum weiset,</w:t>
      </w:r>
      <w:r>
        <w:br/>
        <w:t xml:space="preserve">Der </w:t>
      </w:r>
      <w:proofErr w:type="spellStart"/>
      <w:r>
        <w:t>helf</w:t>
      </w:r>
      <w:proofErr w:type="spellEnd"/>
      <w:r>
        <w:t xml:space="preserve"> uns all‘ zusammen,</w:t>
      </w:r>
      <w:r>
        <w:br/>
        <w:t>Zusammen, in ew’gen Leben, Amen!</w:t>
      </w:r>
    </w:p>
    <w:p w14:paraId="62258B96" w14:textId="77777777" w:rsidR="00015F81" w:rsidRDefault="00015F81" w:rsidP="00015F81">
      <w:pPr>
        <w:pStyle w:val="berschrift1"/>
      </w:pPr>
      <w:r w:rsidRPr="00015F81">
        <w:t xml:space="preserve">Der </w:t>
      </w:r>
      <w:proofErr w:type="spellStart"/>
      <w:r w:rsidRPr="00015F81">
        <w:t>heil</w:t>
      </w:r>
      <w:r>
        <w:t>‘</w:t>
      </w:r>
      <w:r w:rsidRPr="00015F81">
        <w:t>ge</w:t>
      </w:r>
      <w:proofErr w:type="spellEnd"/>
      <w:r w:rsidRPr="00015F81">
        <w:t xml:space="preserve"> Geist vom Himmel kam</w:t>
      </w:r>
    </w:p>
    <w:p w14:paraId="5568F1FA" w14:textId="77777777" w:rsidR="00015F81" w:rsidRDefault="00015F81" w:rsidP="00015F81">
      <w:pPr>
        <w:pStyle w:val="StandardWeb"/>
      </w:pPr>
      <w:r>
        <w:t xml:space="preserve">1.) Der </w:t>
      </w:r>
      <w:proofErr w:type="spellStart"/>
      <w:r>
        <w:t>heil‘ge</w:t>
      </w:r>
      <w:proofErr w:type="spellEnd"/>
      <w:r>
        <w:t xml:space="preserve"> Geist vom Himmel kam,</w:t>
      </w:r>
      <w:r>
        <w:br/>
        <w:t>Brausen das ganze Haus einnahm,</w:t>
      </w:r>
      <w:r>
        <w:br/>
        <w:t>Darin die Jünger saßen.</w:t>
      </w:r>
      <w:r>
        <w:br/>
        <w:t>Gott wollt‘ sie nicht verlassen.</w:t>
      </w:r>
      <w:r>
        <w:br/>
        <w:t>O, welch ein selig Fest</w:t>
      </w:r>
      <w:r>
        <w:br/>
        <w:t>Ist der Pfingsttag gewest.</w:t>
      </w:r>
      <w:r>
        <w:br/>
        <w:t>Gott sendet noch jetzund</w:t>
      </w:r>
      <w:r>
        <w:br/>
        <w:t>In unser Herz und Mund</w:t>
      </w:r>
      <w:r>
        <w:br/>
        <w:t>Den Heiligen Geist:</w:t>
      </w:r>
      <w:r>
        <w:br/>
        <w:t>Das sei ja, das sei ja,</w:t>
      </w:r>
      <w:r>
        <w:br/>
        <w:t>Ja, ja, ja, so singen wir Halleluja!</w:t>
      </w:r>
    </w:p>
    <w:p w14:paraId="3617E0A8" w14:textId="77777777" w:rsidR="00015F81" w:rsidRDefault="00015F81" w:rsidP="00015F81">
      <w:pPr>
        <w:pStyle w:val="StandardWeb"/>
      </w:pPr>
      <w:r>
        <w:t xml:space="preserve">2.) Der Jünger Zungen feurig </w:t>
      </w:r>
      <w:proofErr w:type="spellStart"/>
      <w:r>
        <w:t>war’n</w:t>
      </w:r>
      <w:proofErr w:type="spellEnd"/>
      <w:r>
        <w:t>,</w:t>
      </w:r>
      <w:r>
        <w:br/>
        <w:t xml:space="preserve">Das Wort soll innig </w:t>
      </w:r>
      <w:proofErr w:type="spellStart"/>
      <w:r>
        <w:t>herausfahr’n</w:t>
      </w:r>
      <w:proofErr w:type="spellEnd"/>
      <w:r>
        <w:t>,</w:t>
      </w:r>
      <w:r>
        <w:br/>
        <w:t>Der Geist saß auf ihn‘ allen,</w:t>
      </w:r>
      <w:r>
        <w:br/>
        <w:t>Ihr Herz vor Freud tat wallen.</w:t>
      </w:r>
      <w:r>
        <w:br/>
        <w:t>O, welch ein selig Fest</w:t>
      </w:r>
      <w:r>
        <w:br/>
        <w:t>Ist der Pfingsttag gewest.</w:t>
      </w:r>
      <w:r>
        <w:br/>
        <w:t>Gott sendet noch jetzund</w:t>
      </w:r>
      <w:r>
        <w:br/>
        <w:t>In unser Herz und Mund</w:t>
      </w:r>
      <w:r>
        <w:br/>
        <w:t>Den Heiligen Geist:</w:t>
      </w:r>
      <w:r>
        <w:br/>
        <w:t>Das sei ja, das sei ja,</w:t>
      </w:r>
      <w:r>
        <w:br/>
        <w:t>Ja, ja, ja, so singen wir Halleluja!</w:t>
      </w:r>
    </w:p>
    <w:p w14:paraId="4D1268E5" w14:textId="77777777" w:rsidR="00015F81" w:rsidRDefault="00015F81" w:rsidP="00015F81">
      <w:pPr>
        <w:pStyle w:val="StandardWeb"/>
      </w:pPr>
      <w:r>
        <w:t>3.) Sie predigten in mancher Sprach‘,</w:t>
      </w:r>
      <w:r>
        <w:br/>
        <w:t>Durch Gottes Geist Wunder geschah,</w:t>
      </w:r>
      <w:r>
        <w:br/>
        <w:t>Viel Völker das Wort hörten</w:t>
      </w:r>
      <w:r>
        <w:br/>
        <w:t>Und sich zum Herrn bekehrten.</w:t>
      </w:r>
      <w:r>
        <w:br/>
        <w:t>O, welch ein selig Fest</w:t>
      </w:r>
      <w:r>
        <w:br/>
        <w:t>Ist der Pfingsttag gewest.</w:t>
      </w:r>
      <w:r>
        <w:br/>
        <w:t>Gott sendet noch jetzund</w:t>
      </w:r>
      <w:r>
        <w:br/>
        <w:t>In unser Herz und Mund</w:t>
      </w:r>
      <w:r>
        <w:br/>
        <w:t>Den Heiligen Geist:</w:t>
      </w:r>
      <w:r>
        <w:br/>
        <w:t>Das sei ja, das sei ja,</w:t>
      </w:r>
      <w:r>
        <w:br/>
        <w:t>Ja, ja, ja, so singen wir Halleluja!</w:t>
      </w:r>
    </w:p>
    <w:p w14:paraId="7A80D4EF" w14:textId="77777777" w:rsidR="00015F81" w:rsidRDefault="00015F81" w:rsidP="00015F81">
      <w:pPr>
        <w:pStyle w:val="berschrift1"/>
      </w:pPr>
      <w:r w:rsidRPr="00015F81">
        <w:t>Der hohe Himmel jauchzen soll</w:t>
      </w:r>
    </w:p>
    <w:p w14:paraId="3B75D673" w14:textId="77777777" w:rsidR="00015F81" w:rsidRDefault="00015F81" w:rsidP="00015F81">
      <w:pPr>
        <w:pStyle w:val="StandardWeb"/>
      </w:pPr>
      <w:r>
        <w:t>1.) Der hohe Himmel jauchzen soll,</w:t>
      </w:r>
      <w:r>
        <w:br/>
        <w:t>Ja, Berg und Tal sei Freuden voll.</w:t>
      </w:r>
      <w:r>
        <w:br/>
        <w:t>Denn Gott, der hat sein Volk getröst</w:t>
      </w:r>
      <w:r>
        <w:br/>
        <w:t>Und durch Erbarmung uns erlöst.</w:t>
      </w:r>
    </w:p>
    <w:p w14:paraId="32B0DCE9" w14:textId="77777777" w:rsidR="00015F81" w:rsidRDefault="00015F81" w:rsidP="00015F81">
      <w:pPr>
        <w:pStyle w:val="StandardWeb"/>
      </w:pPr>
      <w:r>
        <w:t>2.) Was ist denn nun, dass Zion spricht:</w:t>
      </w:r>
      <w:r>
        <w:br/>
        <w:t>Der Herr will bei mir halten nicht.</w:t>
      </w:r>
      <w:r>
        <w:br/>
        <w:t>Was saget sie: Herr Herr ist fern</w:t>
      </w:r>
      <w:r>
        <w:br/>
        <w:t>Und will mein nicht gedenken mehr.</w:t>
      </w:r>
    </w:p>
    <w:p w14:paraId="46179609" w14:textId="77777777" w:rsidR="00015F81" w:rsidRDefault="00015F81" w:rsidP="00015F81">
      <w:pPr>
        <w:pStyle w:val="StandardWeb"/>
      </w:pPr>
      <w:r>
        <w:t>3.) Wo geschieht’s? Ist es auch gemein,</w:t>
      </w:r>
      <w:r>
        <w:br/>
        <w:t>Dass je ein Weib so hart kann sein,</w:t>
      </w:r>
      <w:r>
        <w:br/>
        <w:t>Dass sie ihr’s Kindeleins vergieß</w:t>
      </w:r>
      <w:r>
        <w:br/>
        <w:t>Und ihres Leibes Sohn verließ?</w:t>
      </w:r>
    </w:p>
    <w:p w14:paraId="11E3A460" w14:textId="77777777" w:rsidR="00015F81" w:rsidRDefault="00015F81" w:rsidP="00015F81">
      <w:pPr>
        <w:pStyle w:val="StandardWeb"/>
      </w:pPr>
      <w:r>
        <w:t>4.) Und wenn sie schon dergleichen tät,</w:t>
      </w:r>
      <w:r>
        <w:br/>
        <w:t>So ist doch mein Gedächtnis stät.</w:t>
      </w:r>
      <w:r>
        <w:br/>
        <w:t>Siehe mein‘ Hand dich zeichnet an.</w:t>
      </w:r>
      <w:r>
        <w:br/>
        <w:t>So spricht Gott, der nicht lügen kann.</w:t>
      </w:r>
    </w:p>
    <w:p w14:paraId="63A61C18" w14:textId="77777777" w:rsidR="00015F81" w:rsidRDefault="00015F81" w:rsidP="00015F81">
      <w:pPr>
        <w:pStyle w:val="berschrift1"/>
      </w:pPr>
      <w:r w:rsidRPr="00015F81">
        <w:t>Der Zacharias ganz verstummt</w:t>
      </w:r>
    </w:p>
    <w:p w14:paraId="7690BEEC" w14:textId="77777777" w:rsidR="00015F81" w:rsidRDefault="00015F81" w:rsidP="00015F81">
      <w:pPr>
        <w:pStyle w:val="StandardWeb"/>
      </w:pPr>
      <w:r>
        <w:t>1.) Der Zacharias ganz verstummt,</w:t>
      </w:r>
      <w:r>
        <w:br/>
        <w:t>Bis dass von seinem Weib bekommt</w:t>
      </w:r>
      <w:r>
        <w:br/>
        <w:t>Ein Sohn durch Gottes Güte,</w:t>
      </w:r>
      <w:r>
        <w:br/>
        <w:t>Von welchem die Zusage geschehen,</w:t>
      </w:r>
      <w:r>
        <w:br/>
        <w:t>Dass er sollt vor dem Herrn hergehen,</w:t>
      </w:r>
      <w:r>
        <w:br/>
        <w:t>Des freut sich sein Gemüte:</w:t>
      </w:r>
      <w:r>
        <w:br/>
        <w:t>Der Geist die Sprach ihm wiederbringt,</w:t>
      </w:r>
      <w:r>
        <w:br/>
        <w:t>Mit Freuden hebt er an und singt:</w:t>
      </w:r>
      <w:r>
        <w:br/>
        <w:t>Gelobet sei der Herre!</w:t>
      </w:r>
      <w:r>
        <w:br/>
        <w:t>Ganz Israel Gott ehre,</w:t>
      </w:r>
      <w:r>
        <w:br/>
        <w:t>Er hat besucht, er hat erlöst</w:t>
      </w:r>
      <w:r>
        <w:br/>
        <w:t>Sein Volk, glaubt’s und seid getrost.</w:t>
      </w:r>
    </w:p>
    <w:p w14:paraId="29F96DC1" w14:textId="77777777" w:rsidR="00015F81" w:rsidRDefault="00015F81" w:rsidP="00015F81">
      <w:pPr>
        <w:pStyle w:val="StandardWeb"/>
      </w:pPr>
      <w:r>
        <w:t>2.) Des Kindes Nam‘ Johannes heißt,</w:t>
      </w:r>
      <w:r>
        <w:br/>
        <w:t>Den Namen seine Lehr beweist</w:t>
      </w:r>
      <w:r>
        <w:br/>
        <w:t>Von dem huldreichen Jesu,</w:t>
      </w:r>
      <w:r>
        <w:br/>
        <w:t>Zur Buß beruft er jedermann,</w:t>
      </w:r>
      <w:r>
        <w:br/>
        <w:t>Zeiget den Sündern Christum an,</w:t>
      </w:r>
      <w:r>
        <w:br/>
        <w:t>Der sie reichlich erlöse.</w:t>
      </w:r>
      <w:r>
        <w:br/>
        <w:t xml:space="preserve">Der ist das Lamm, </w:t>
      </w:r>
      <w:proofErr w:type="spellStart"/>
      <w:r>
        <w:t>welch’s</w:t>
      </w:r>
      <w:proofErr w:type="spellEnd"/>
      <w:r>
        <w:t xml:space="preserve"> Gott gefällt,</w:t>
      </w:r>
      <w:r>
        <w:br/>
        <w:t>Er trägt die Sünd der ganzen Welt,</w:t>
      </w:r>
      <w:r>
        <w:br/>
        <w:t>Gelobet sei der Herre!</w:t>
      </w:r>
      <w:r>
        <w:br/>
        <w:t>Ganz Israel Gott ehre,</w:t>
      </w:r>
      <w:r>
        <w:br/>
        <w:t>Er hat besucht, er hat erlöst</w:t>
      </w:r>
      <w:r>
        <w:br/>
        <w:t>Sein Volk, glaubt’s und seid getrost.</w:t>
      </w:r>
    </w:p>
    <w:p w14:paraId="60F44F11" w14:textId="77777777" w:rsidR="00015F81" w:rsidRDefault="00015F81" w:rsidP="00015F81">
      <w:pPr>
        <w:pStyle w:val="StandardWeb"/>
      </w:pPr>
      <w:r>
        <w:t>3.) Solche Predigt Johannes führt,</w:t>
      </w:r>
      <w:r>
        <w:br/>
        <w:t>An keine Person er sich kehrt,</w:t>
      </w:r>
      <w:r>
        <w:br/>
        <w:t>Strafet die Sünder alle:</w:t>
      </w:r>
      <w:r>
        <w:br/>
        <w:t>Wills der Herodes leiden nicht</w:t>
      </w:r>
      <w:r>
        <w:br/>
        <w:t>Und ihm darum den Kopf abschlägt,</w:t>
      </w:r>
      <w:r>
        <w:br/>
        <w:t>Ei, so lass man Gott walten,</w:t>
      </w:r>
      <w:r>
        <w:br/>
        <w:t xml:space="preserve">Der zeitlich Tod ja gar nicht </w:t>
      </w:r>
      <w:proofErr w:type="spellStart"/>
      <w:r>
        <w:t>schadt</w:t>
      </w:r>
      <w:proofErr w:type="spellEnd"/>
      <w:r>
        <w:t>,</w:t>
      </w:r>
      <w:r>
        <w:br/>
        <w:t xml:space="preserve">Wer glaubt, das </w:t>
      </w:r>
      <w:proofErr w:type="spellStart"/>
      <w:r>
        <w:t>ewge</w:t>
      </w:r>
      <w:proofErr w:type="spellEnd"/>
      <w:r>
        <w:t xml:space="preserve"> Leben hat.</w:t>
      </w:r>
      <w:r>
        <w:br/>
        <w:t>Gelobet sei der Herre!</w:t>
      </w:r>
      <w:r>
        <w:br/>
        <w:t>Ganz Israel Gott ehre,</w:t>
      </w:r>
      <w:r>
        <w:br/>
        <w:t>Er hat besucht, er hat erlöst</w:t>
      </w:r>
      <w:r>
        <w:br/>
        <w:t>Sein Volk, glaubt’s und seid getrost.</w:t>
      </w:r>
    </w:p>
    <w:p w14:paraId="1A5EB249" w14:textId="77777777" w:rsidR="00015F81" w:rsidRDefault="00015F81" w:rsidP="00015F81">
      <w:pPr>
        <w:pStyle w:val="berschrift1"/>
      </w:pPr>
      <w:r w:rsidRPr="00015F81">
        <w:t>Ein Stern im Morgenland erscheint</w:t>
      </w:r>
    </w:p>
    <w:p w14:paraId="3DEA6333" w14:textId="77777777" w:rsidR="00015F81" w:rsidRDefault="00015F81" w:rsidP="00015F81">
      <w:pPr>
        <w:pStyle w:val="StandardWeb"/>
      </w:pPr>
      <w:r>
        <w:t>1.) Ein Stern im Morgenland erscheint,</w:t>
      </w:r>
      <w:r>
        <w:br/>
        <w:t xml:space="preserve">Sein Lauf stracks nach Judäa </w:t>
      </w:r>
      <w:proofErr w:type="spellStart"/>
      <w:r>
        <w:t>wendt</w:t>
      </w:r>
      <w:proofErr w:type="spellEnd"/>
      <w:r>
        <w:t>.</w:t>
      </w:r>
      <w:r>
        <w:br/>
        <w:t xml:space="preserve">Christus, </w:t>
      </w:r>
      <w:proofErr w:type="spellStart"/>
      <w:r>
        <w:t>geborn</w:t>
      </w:r>
      <w:proofErr w:type="spellEnd"/>
      <w:r>
        <w:t xml:space="preserve"> zu Bethlehem,</w:t>
      </w:r>
      <w:r>
        <w:br/>
        <w:t>Will keinem Volk verborgen sein,</w:t>
      </w:r>
      <w:r>
        <w:br/>
        <w:t>So weit die Sterne leuchten.</w:t>
      </w:r>
      <w:r>
        <w:br/>
        <w:t>Gott will die Welt voll Christen.</w:t>
      </w:r>
    </w:p>
    <w:p w14:paraId="63EC7CB5" w14:textId="77777777" w:rsidR="00015F81" w:rsidRDefault="00015F81" w:rsidP="00015F81">
      <w:pPr>
        <w:pStyle w:val="StandardWeb"/>
      </w:pPr>
      <w:r>
        <w:t>2.) Die Weisen durch den Stern geführt,</w:t>
      </w:r>
      <w:r>
        <w:br/>
        <w:t>Haben gewisse Schrift gehört.</w:t>
      </w:r>
      <w:r>
        <w:br/>
        <w:t xml:space="preserve">Christus, </w:t>
      </w:r>
      <w:proofErr w:type="spellStart"/>
      <w:r>
        <w:t>geborn</w:t>
      </w:r>
      <w:proofErr w:type="spellEnd"/>
      <w:r>
        <w:t xml:space="preserve"> zu Bethlehem,</w:t>
      </w:r>
      <w:r>
        <w:br/>
        <w:t>Will keinem Volk verborgen sein,</w:t>
      </w:r>
      <w:r>
        <w:br/>
        <w:t>So weit die Sterne leuchten.</w:t>
      </w:r>
      <w:r>
        <w:br/>
        <w:t>Gott will die Welt voll Christen.</w:t>
      </w:r>
    </w:p>
    <w:p w14:paraId="02791C27" w14:textId="77777777" w:rsidR="00015F81" w:rsidRDefault="00015F81" w:rsidP="00015F81">
      <w:pPr>
        <w:pStyle w:val="StandardWeb"/>
      </w:pPr>
      <w:r>
        <w:t>3.) Die Schrift und Stern zeigen das Kind,</w:t>
      </w:r>
      <w:r>
        <w:br/>
        <w:t>Auf Erden aller Menschen Freund.</w:t>
      </w:r>
      <w:r>
        <w:br/>
        <w:t xml:space="preserve">Christus, </w:t>
      </w:r>
      <w:proofErr w:type="spellStart"/>
      <w:r>
        <w:t>geborn</w:t>
      </w:r>
      <w:proofErr w:type="spellEnd"/>
      <w:r>
        <w:t xml:space="preserve"> zu Bethlehem,</w:t>
      </w:r>
      <w:r>
        <w:br/>
        <w:t>Will keinem Volk verborgen sein,</w:t>
      </w:r>
      <w:r>
        <w:br/>
        <w:t>So weit die Sterne leuchten.</w:t>
      </w:r>
      <w:r>
        <w:br/>
        <w:t>Gott will die Welt voll Christen.</w:t>
      </w:r>
    </w:p>
    <w:p w14:paraId="7B39A2F6" w14:textId="77777777" w:rsidR="00015F81" w:rsidRDefault="00015F81" w:rsidP="00015F81">
      <w:pPr>
        <w:pStyle w:val="StandardWeb"/>
      </w:pPr>
      <w:r>
        <w:t xml:space="preserve">4.) Gold, Weihrauch und Myrrhen sie </w:t>
      </w:r>
      <w:proofErr w:type="spellStart"/>
      <w:r>
        <w:t>gab’n</w:t>
      </w:r>
      <w:proofErr w:type="spellEnd"/>
      <w:r>
        <w:t>,</w:t>
      </w:r>
      <w:r>
        <w:br/>
        <w:t xml:space="preserve">Evangelisch zu Hause </w:t>
      </w:r>
      <w:proofErr w:type="spellStart"/>
      <w:r>
        <w:t>kam’n</w:t>
      </w:r>
      <w:proofErr w:type="spellEnd"/>
      <w:r>
        <w:t>.</w:t>
      </w:r>
      <w:r>
        <w:br/>
        <w:t xml:space="preserve">Christus, </w:t>
      </w:r>
      <w:proofErr w:type="spellStart"/>
      <w:r>
        <w:t>geborn</w:t>
      </w:r>
      <w:proofErr w:type="spellEnd"/>
      <w:r>
        <w:t xml:space="preserve"> zu Bethlehem,</w:t>
      </w:r>
      <w:r>
        <w:br/>
        <w:t>Will keinem Volk verborgen sein,</w:t>
      </w:r>
      <w:r>
        <w:br/>
        <w:t>So weit die Sterne leuchten.</w:t>
      </w:r>
      <w:r>
        <w:br/>
        <w:t>Gott will die Welt voll Christen.</w:t>
      </w:r>
    </w:p>
    <w:p w14:paraId="6D2DAA4F" w14:textId="77777777" w:rsidR="00015F81" w:rsidRDefault="00015F81" w:rsidP="00015F81">
      <w:pPr>
        <w:pStyle w:val="StandardWeb"/>
      </w:pPr>
      <w:r>
        <w:t>5.) Herodes hatte Feindschaft für,</w:t>
      </w:r>
      <w:r>
        <w:br/>
        <w:t>Den Christen öffnet Gott die Tür.</w:t>
      </w:r>
      <w:r>
        <w:br/>
        <w:t xml:space="preserve">Christus, </w:t>
      </w:r>
      <w:proofErr w:type="spellStart"/>
      <w:r>
        <w:t>geborn</w:t>
      </w:r>
      <w:proofErr w:type="spellEnd"/>
      <w:r>
        <w:t xml:space="preserve"> zu Bethlehem,</w:t>
      </w:r>
      <w:r>
        <w:br/>
        <w:t>Will keinem Volk verborgen sein,</w:t>
      </w:r>
      <w:r>
        <w:br/>
        <w:t>So weit die Sterne leuchten.</w:t>
      </w:r>
      <w:r>
        <w:br/>
        <w:t>Gott will die Welt voll Christen.</w:t>
      </w:r>
    </w:p>
    <w:p w14:paraId="76BEC89B" w14:textId="77777777" w:rsidR="00015F81" w:rsidRDefault="00015F81" w:rsidP="00015F81">
      <w:pPr>
        <w:pStyle w:val="berschrift1"/>
      </w:pPr>
      <w:r w:rsidRPr="00015F81">
        <w:t>Es stehn vor Gottes Throne</w:t>
      </w:r>
    </w:p>
    <w:p w14:paraId="1022DC4C" w14:textId="6E426B2E" w:rsidR="00015F81" w:rsidRDefault="00015F81" w:rsidP="00015F81">
      <w:pPr>
        <w:pStyle w:val="StandardWeb"/>
      </w:pPr>
      <w:r>
        <w:t>1.) Es stehn vor Gottes Throne,</w:t>
      </w:r>
      <w:r>
        <w:br/>
        <w:t>Die unsre Diener sind,</w:t>
      </w:r>
      <w:r>
        <w:br/>
        <w:t xml:space="preserve">Der in </w:t>
      </w:r>
      <w:proofErr w:type="spellStart"/>
      <w:r>
        <w:t>sein’m</w:t>
      </w:r>
      <w:proofErr w:type="spellEnd"/>
      <w:r>
        <w:t xml:space="preserve"> lieben Sohne</w:t>
      </w:r>
      <w:r>
        <w:br/>
        <w:t>Liebt aller Menschen Kind,</w:t>
      </w:r>
      <w:r>
        <w:br/>
        <w:t>Dass er auch nicht der eines</w:t>
      </w:r>
      <w:r>
        <w:br/>
      </w:r>
      <w:proofErr w:type="spellStart"/>
      <w:r>
        <w:t>Veracht</w:t>
      </w:r>
      <w:proofErr w:type="spellEnd"/>
      <w:r>
        <w:t xml:space="preserve">‘ will </w:t>
      </w:r>
      <w:proofErr w:type="spellStart"/>
      <w:r>
        <w:t>hab’n</w:t>
      </w:r>
      <w:proofErr w:type="spellEnd"/>
      <w:r>
        <w:t xml:space="preserve"> so kleines,</w:t>
      </w:r>
      <w:r>
        <w:br/>
        <w:t xml:space="preserve">Als jemals ist </w:t>
      </w:r>
      <w:proofErr w:type="spellStart"/>
      <w:r>
        <w:t>gebor‘n</w:t>
      </w:r>
      <w:proofErr w:type="spellEnd"/>
      <w:r>
        <w:t>.</w:t>
      </w:r>
    </w:p>
    <w:p w14:paraId="2469F7FF" w14:textId="77777777" w:rsidR="00015F81" w:rsidRDefault="00015F81" w:rsidP="00015F81">
      <w:pPr>
        <w:pStyle w:val="StandardWeb"/>
      </w:pPr>
      <w:r>
        <w:t>2.) Sie sehn sein Angesichte</w:t>
      </w:r>
      <w:r>
        <w:br/>
        <w:t>Und haben fleißig Acht,</w:t>
      </w:r>
      <w:r>
        <w:br/>
        <w:t xml:space="preserve">Was er </w:t>
      </w:r>
      <w:proofErr w:type="spellStart"/>
      <w:r>
        <w:t>ihn’n</w:t>
      </w:r>
      <w:proofErr w:type="spellEnd"/>
      <w:r>
        <w:t xml:space="preserve"> kann ausrichten</w:t>
      </w:r>
      <w:r>
        <w:br/>
        <w:t>Befiehlet Tag und Nacht,</w:t>
      </w:r>
      <w:r>
        <w:br/>
        <w:t>Da sind die lieben Engel</w:t>
      </w:r>
      <w:r>
        <w:br/>
        <w:t>Geschwind, regen die Flügel</w:t>
      </w:r>
      <w:r>
        <w:br/>
        <w:t>Zu fahren hin und her.</w:t>
      </w:r>
    </w:p>
    <w:p w14:paraId="105BC7CF" w14:textId="77777777" w:rsidR="00015F81" w:rsidRDefault="00015F81" w:rsidP="00015F81">
      <w:pPr>
        <w:pStyle w:val="StandardWeb"/>
      </w:pPr>
      <w:r>
        <w:t>3.) Wo Christenleute wohnen</w:t>
      </w:r>
      <w:r>
        <w:br/>
        <w:t>In Häusern groß und klein,</w:t>
      </w:r>
      <w:r>
        <w:br/>
        <w:t>Da sie selber nicht können</w:t>
      </w:r>
      <w:r>
        <w:br/>
        <w:t>Vor Feinden sicher sein,</w:t>
      </w:r>
      <w:r>
        <w:br/>
        <w:t>Wo nicht ein Engelslager</w:t>
      </w:r>
      <w:r>
        <w:br/>
        <w:t>Umher wird aufgeschlagen</w:t>
      </w:r>
      <w:r>
        <w:br/>
        <w:t>In steter Hut und Wacht.</w:t>
      </w:r>
    </w:p>
    <w:p w14:paraId="2C0CFF55" w14:textId="77777777" w:rsidR="00015F81" w:rsidRDefault="00015F81" w:rsidP="00015F81">
      <w:pPr>
        <w:pStyle w:val="StandardWeb"/>
      </w:pPr>
      <w:r>
        <w:t>4.) Solches hat Lot erfahren,</w:t>
      </w:r>
      <w:r>
        <w:br/>
        <w:t>Auch Abram und sein Knecht,</w:t>
      </w:r>
      <w:r>
        <w:br/>
        <w:t>Isaak bei vierzig Jahren</w:t>
      </w:r>
      <w:r>
        <w:br/>
        <w:t>Nahm so Rebecca recht.</w:t>
      </w:r>
      <w:r>
        <w:br/>
        <w:t>Jakob sah auf der Leiter</w:t>
      </w:r>
      <w:r>
        <w:br/>
        <w:t>Die Boten Gottes heiter,</w:t>
      </w:r>
      <w:r>
        <w:br/>
        <w:t>Im Traum gehn auf und ab.</w:t>
      </w:r>
    </w:p>
    <w:p w14:paraId="09AC1D06" w14:textId="77777777" w:rsidR="00015F81" w:rsidRDefault="00015F81" w:rsidP="00015F81">
      <w:pPr>
        <w:pStyle w:val="StandardWeb"/>
      </w:pPr>
      <w:r>
        <w:t>5.) Elias war entschlafen,</w:t>
      </w:r>
      <w:r>
        <w:br/>
        <w:t>Ein Engel weckt ihn auf.</w:t>
      </w:r>
      <w:r>
        <w:br/>
        <w:t>Elisa hat zu schaffen,</w:t>
      </w:r>
      <w:r>
        <w:br/>
        <w:t>Viel Engel warten drauf.</w:t>
      </w:r>
      <w:r>
        <w:br/>
        <w:t>Erschienen auch den Hirten</w:t>
      </w:r>
      <w:r>
        <w:br/>
        <w:t>Und große Freude lehrten,</w:t>
      </w:r>
      <w:r>
        <w:br/>
        <w:t>Dass Christus geboren wär.</w:t>
      </w:r>
    </w:p>
    <w:p w14:paraId="2AE22B0D" w14:textId="77777777" w:rsidR="00015F81" w:rsidRDefault="00015F81" w:rsidP="00015F81">
      <w:pPr>
        <w:pStyle w:val="StandardWeb"/>
      </w:pPr>
      <w:r>
        <w:t>6.) Bei dieses Kindes Wiegen</w:t>
      </w:r>
      <w:r>
        <w:br/>
        <w:t>Der Joseph schlafen lag,</w:t>
      </w:r>
      <w:r>
        <w:br/>
        <w:t>Ein Feind wollt ihn bekriegen,</w:t>
      </w:r>
      <w:r>
        <w:br/>
        <w:t>Ein Engel es ihm sagt,</w:t>
      </w:r>
      <w:r>
        <w:br/>
        <w:t>Zog fern in fremde Lande,</w:t>
      </w:r>
      <w:r>
        <w:br/>
        <w:t>Das soll in seinem Stande</w:t>
      </w:r>
      <w:r>
        <w:br/>
        <w:t>Glauben ein jeder Christ.</w:t>
      </w:r>
    </w:p>
    <w:p w14:paraId="419A4A38" w14:textId="77777777" w:rsidR="00015F81" w:rsidRDefault="00015F81" w:rsidP="00015F81">
      <w:pPr>
        <w:pStyle w:val="StandardWeb"/>
      </w:pPr>
      <w:r>
        <w:t>7.) Auch Lazarus, der Arme,</w:t>
      </w:r>
      <w:r>
        <w:br/>
        <w:t>Wenn’s gleich zum Sterben kommt,</w:t>
      </w:r>
      <w:r>
        <w:br/>
        <w:t>Gott, der sich sein erbarmet,</w:t>
      </w:r>
      <w:r>
        <w:br/>
        <w:t>Hat Engel schon bestimmt,</w:t>
      </w:r>
      <w:r>
        <w:br/>
        <w:t>Die ihn gen Himmel bringen.</w:t>
      </w:r>
      <w:r>
        <w:br/>
        <w:t>Dem lasst uns alle singen</w:t>
      </w:r>
      <w:r>
        <w:br/>
        <w:t>Ewiges Lob und Preis.</w:t>
      </w:r>
    </w:p>
    <w:p w14:paraId="066E6C2E" w14:textId="77777777" w:rsidR="00015F81" w:rsidRDefault="00015F81" w:rsidP="00015F81">
      <w:pPr>
        <w:pStyle w:val="berschrift1"/>
      </w:pPr>
      <w:r w:rsidRPr="00015F81">
        <w:t>Frisch auf, meine Seel‘, verzage nicht</w:t>
      </w:r>
    </w:p>
    <w:p w14:paraId="5538D77C" w14:textId="77777777" w:rsidR="00015F81" w:rsidRDefault="00015F81" w:rsidP="00015F81">
      <w:pPr>
        <w:pStyle w:val="StandardWeb"/>
      </w:pPr>
      <w:r>
        <w:t>1.) Frisch auf, meine Seel‘, verzage nicht,</w:t>
      </w:r>
      <w:r>
        <w:br/>
        <w:t>Gott wird sich dein erbarmen.</w:t>
      </w:r>
      <w:r>
        <w:br/>
        <w:t>Er teilt dir Rat und Hilfe mit,</w:t>
      </w:r>
      <w:r>
        <w:br/>
        <w:t>Und ist ein Schutz der Armen.</w:t>
      </w:r>
      <w:r>
        <w:br/>
        <w:t>Drückt dich das Leid</w:t>
      </w:r>
      <w:r>
        <w:br/>
        <w:t>In Glück und Freud‘</w:t>
      </w:r>
      <w:r>
        <w:br/>
        <w:t>Kann man nicht allzeit sitzen.</w:t>
      </w:r>
      <w:r>
        <w:br/>
        <w:t>Wer Gott vertraut,</w:t>
      </w:r>
      <w:r>
        <w:br/>
        <w:t>Hat wohl gebaut,</w:t>
      </w:r>
      <w:r>
        <w:br/>
        <w:t>Den will er ewig schützen.</w:t>
      </w:r>
    </w:p>
    <w:p w14:paraId="00AF816C" w14:textId="77777777" w:rsidR="00015F81" w:rsidRDefault="00015F81" w:rsidP="00015F81">
      <w:pPr>
        <w:pStyle w:val="StandardWeb"/>
      </w:pPr>
      <w:r>
        <w:t>2.) Dies hat Josef, der fromme Mann,</w:t>
      </w:r>
      <w:r>
        <w:br/>
        <w:t>Sehr oft und viel erfahren.</w:t>
      </w:r>
      <w:r>
        <w:br/>
        <w:t>Seht David und seht Hiob an,</w:t>
      </w:r>
      <w:r>
        <w:br/>
        <w:t>Die oft in Unfall waren.</w:t>
      </w:r>
      <w:r>
        <w:br/>
        <w:t>Doch hat sie Gott</w:t>
      </w:r>
      <w:r>
        <w:br/>
        <w:t>In ihrer Not</w:t>
      </w:r>
      <w:r>
        <w:br/>
        <w:t>Stets gnädiglich behütet.</w:t>
      </w:r>
      <w:r>
        <w:br/>
        <w:t>Wer Gott vertraut,</w:t>
      </w:r>
      <w:r>
        <w:br/>
        <w:t>Hat wohl gebaut,</w:t>
      </w:r>
      <w:r>
        <w:br/>
        <w:t>Wenn gleich der Feind sehr wütet.</w:t>
      </w:r>
    </w:p>
    <w:p w14:paraId="6804C9C0" w14:textId="77777777" w:rsidR="00015F81" w:rsidRDefault="00015F81" w:rsidP="00015F81">
      <w:pPr>
        <w:pStyle w:val="StandardWeb"/>
      </w:pPr>
      <w:r>
        <w:t>3.) Trotz sei dem Teufel und der Welt,</w:t>
      </w:r>
      <w:r>
        <w:br/>
        <w:t>Von Gott mich abzuführen!</w:t>
      </w:r>
      <w:r>
        <w:br/>
        <w:t>Mein Hoffnung ist auf ihn gestellt</w:t>
      </w:r>
      <w:r>
        <w:br/>
        <w:t>Und Güte lässt er spüren.</w:t>
      </w:r>
      <w:r>
        <w:br/>
        <w:t>Er hat mir Gnad‘</w:t>
      </w:r>
      <w:r>
        <w:br/>
        <w:t>Und Hilf‘ und Rat</w:t>
      </w:r>
      <w:r>
        <w:br/>
        <w:t>In seinem Sohn verheißen.</w:t>
      </w:r>
      <w:r>
        <w:br/>
        <w:t>Wer Gott vertraut,</w:t>
      </w:r>
      <w:r>
        <w:br/>
        <w:t>Hat wohl gebaut,</w:t>
      </w:r>
      <w:r>
        <w:br/>
        <w:t>Wer will mir’s anders weisen.</w:t>
      </w:r>
    </w:p>
    <w:p w14:paraId="1ABCA977" w14:textId="77777777" w:rsidR="00015F81" w:rsidRDefault="00015F81" w:rsidP="00015F81">
      <w:pPr>
        <w:pStyle w:val="StandardWeb"/>
      </w:pPr>
      <w:r>
        <w:t xml:space="preserve">4.) Wenn böse </w:t>
      </w:r>
      <w:proofErr w:type="spellStart"/>
      <w:r>
        <w:t>Leut</w:t>
      </w:r>
      <w:proofErr w:type="spellEnd"/>
      <w:r>
        <w:t>‘ schon spotten mein,</w:t>
      </w:r>
      <w:r>
        <w:br/>
        <w:t>Mich ganz und gar verachten,</w:t>
      </w:r>
      <w:r>
        <w:br/>
        <w:t>Als wollt‘ Gott nicht mein Helfer sein.</w:t>
      </w:r>
      <w:r>
        <w:br/>
        <w:t>Dennoch will ich’s nicht achten.</w:t>
      </w:r>
      <w:r>
        <w:br/>
        <w:t>Der Schutzherr mein</w:t>
      </w:r>
      <w:r>
        <w:br/>
        <w:t>Ist Gott allein,</w:t>
      </w:r>
      <w:r>
        <w:br/>
        <w:t>Dem hab ich mich ergeben.</w:t>
      </w:r>
      <w:r>
        <w:br/>
        <w:t>Dem ich vertrau</w:t>
      </w:r>
      <w:r>
        <w:br/>
        <w:t>Und auf ihn bau,</w:t>
      </w:r>
      <w:r>
        <w:br/>
        <w:t>Der kann mich wohl erheben.</w:t>
      </w:r>
    </w:p>
    <w:p w14:paraId="52BDE996" w14:textId="77777777" w:rsidR="00015F81" w:rsidRDefault="00015F81" w:rsidP="00015F81">
      <w:pPr>
        <w:pStyle w:val="StandardWeb"/>
      </w:pPr>
      <w:r>
        <w:t>5.) Hätt‘ es bisweilen auch den Schein,</w:t>
      </w:r>
      <w:r>
        <w:br/>
        <w:t>Als wollt‘ mich Gott nicht schützen</w:t>
      </w:r>
      <w:r>
        <w:br/>
        <w:t>Und ich sollt‘ ohne Hilfe sein</w:t>
      </w:r>
      <w:r>
        <w:br/>
        <w:t xml:space="preserve">Und mein </w:t>
      </w:r>
      <w:proofErr w:type="spellStart"/>
      <w:r>
        <w:t>Vertrau’n</w:t>
      </w:r>
      <w:proofErr w:type="spellEnd"/>
      <w:r>
        <w:t xml:space="preserve"> nichts nützen,</w:t>
      </w:r>
      <w:r>
        <w:br/>
        <w:t>So weiß ich doch,</w:t>
      </w:r>
      <w:r>
        <w:br/>
        <w:t>Er wird mich noch</w:t>
      </w:r>
      <w:r>
        <w:br/>
        <w:t>Zu seiner Zeit nicht lassen.</w:t>
      </w:r>
      <w:r>
        <w:br/>
        <w:t>Wer Gott vertraut,</w:t>
      </w:r>
      <w:r>
        <w:br/>
        <w:t>Hat wohl gebaut,</w:t>
      </w:r>
      <w:r>
        <w:br/>
        <w:t>Wie könnt‘ ich er mich denn hassen?</w:t>
      </w:r>
    </w:p>
    <w:p w14:paraId="5AB6F18A" w14:textId="77777777" w:rsidR="00015F81" w:rsidRDefault="00015F81" w:rsidP="00015F81">
      <w:pPr>
        <w:pStyle w:val="StandardWeb"/>
      </w:pPr>
      <w:r>
        <w:t>6.) Drum freu dich, meine liebe Seel‘</w:t>
      </w:r>
      <w:r>
        <w:br/>
        <w:t>Und hoff auf Gottes Gnaden.</w:t>
      </w:r>
      <w:r>
        <w:br/>
        <w:t>Welt, Sünde, Teufel, Tod und Höll‘</w:t>
      </w:r>
      <w:r>
        <w:br/>
        <w:t>Soll ewig dir nicht schaden.</w:t>
      </w:r>
      <w:r>
        <w:br/>
        <w:t>Denn Gottes Sohn,</w:t>
      </w:r>
      <w:r>
        <w:br/>
        <w:t>Der Gnadenthron,</w:t>
      </w:r>
      <w:r>
        <w:br/>
        <w:t>Hat sie all‘ überwunden.</w:t>
      </w:r>
      <w:r>
        <w:br/>
        <w:t>Auf Gott vertrau,</w:t>
      </w:r>
      <w:r>
        <w:br/>
        <w:t>Fest auf ihn bau,</w:t>
      </w:r>
      <w:r>
        <w:br/>
        <w:t>Er hilft zu allen Stunden,</w:t>
      </w:r>
    </w:p>
    <w:p w14:paraId="375D1100" w14:textId="77777777" w:rsidR="00015F81" w:rsidRDefault="00015F81" w:rsidP="00015F81">
      <w:pPr>
        <w:pStyle w:val="StandardWeb"/>
      </w:pPr>
      <w:r>
        <w:t xml:space="preserve">7.) </w:t>
      </w:r>
      <w:proofErr w:type="spellStart"/>
      <w:r>
        <w:t>Der’r</w:t>
      </w:r>
      <w:proofErr w:type="spellEnd"/>
      <w:r>
        <w:t xml:space="preserve"> keinen er verlassen hat,</w:t>
      </w:r>
      <w:r>
        <w:br/>
        <w:t xml:space="preserve">Die nach </w:t>
      </w:r>
      <w:proofErr w:type="spellStart"/>
      <w:r>
        <w:t>sein’m</w:t>
      </w:r>
      <w:proofErr w:type="spellEnd"/>
      <w:r>
        <w:t xml:space="preserve"> Willen leben,</w:t>
      </w:r>
      <w:r>
        <w:br/>
        <w:t>Um Hilf‘ ihn bitten früh und spat,</w:t>
      </w:r>
      <w:r>
        <w:br/>
        <w:t>Sich gänzlich ihm ergeben.</w:t>
      </w:r>
      <w:r>
        <w:br/>
        <w:t>Glaub‘, Lieb‘, Geduld,</w:t>
      </w:r>
      <w:r>
        <w:br/>
        <w:t>Bringt Gottes Huld,</w:t>
      </w:r>
      <w:r>
        <w:br/>
        <w:t>Dazu ein gut‘ Gewissen.</w:t>
      </w:r>
      <w:r>
        <w:br/>
        <w:t>Wer’s Gott vertraut,</w:t>
      </w:r>
      <w:r>
        <w:br/>
        <w:t>Fest darauf baut,</w:t>
      </w:r>
      <w:r>
        <w:br/>
        <w:t>Der soll’s ewig genießen.</w:t>
      </w:r>
    </w:p>
    <w:p w14:paraId="08620CFD" w14:textId="77777777" w:rsidR="00015F81" w:rsidRDefault="00015F81" w:rsidP="00015F81">
      <w:pPr>
        <w:pStyle w:val="StandardWeb"/>
      </w:pPr>
      <w:r>
        <w:t>8.) Wer aber Hilf‘ bei Menschen sucht</w:t>
      </w:r>
      <w:r>
        <w:br/>
        <w:t>Und nicht bei Gott, dem Herren,</w:t>
      </w:r>
      <w:r>
        <w:br/>
        <w:t>Der ist gottlos und verflucht,</w:t>
      </w:r>
      <w:r>
        <w:br/>
        <w:t>Kommt nimmermehr zu Ehren.</w:t>
      </w:r>
      <w:r>
        <w:br/>
        <w:t>Denn Gott allein</w:t>
      </w:r>
      <w:r>
        <w:br/>
        <w:t>Will mein Helfer sein,</w:t>
      </w:r>
      <w:r>
        <w:br/>
        <w:t>In Jesu Christi Namen.</w:t>
      </w:r>
      <w:r>
        <w:br/>
        <w:t>Wer solches glaubt</w:t>
      </w:r>
      <w:r>
        <w:br/>
        <w:t>Und Gott vertraut,</w:t>
      </w:r>
      <w:r>
        <w:br/>
        <w:t>Soll selig werden, Amen.</w:t>
      </w:r>
    </w:p>
    <w:p w14:paraId="3DD47D3B" w14:textId="77777777" w:rsidR="00015F81" w:rsidRDefault="00015F81" w:rsidP="00015F81">
      <w:pPr>
        <w:pStyle w:val="berschrift1"/>
        <w:rPr>
          <w:sz w:val="48"/>
        </w:rPr>
      </w:pPr>
      <w:r w:rsidRPr="00015F81">
        <w:t>Gott steh uns bei zu dieser Zeit</w:t>
      </w:r>
    </w:p>
    <w:p w14:paraId="1BD50F69" w14:textId="77777777" w:rsidR="00015F81" w:rsidRDefault="00015F81" w:rsidP="00015F81">
      <w:pPr>
        <w:pStyle w:val="StandardWeb"/>
      </w:pPr>
      <w:r>
        <w:t>1.) Gott steh uns bei zu dieser Zeit,</w:t>
      </w:r>
      <w:r>
        <w:br/>
        <w:t>Da sich die alte Schlang‘ noch regt</w:t>
      </w:r>
      <w:r>
        <w:br/>
        <w:t>Und lässt nicht ab von ihrem Streit</w:t>
      </w:r>
      <w:r>
        <w:br/>
        <w:t>Wider des Glaubens Einigkeit.</w:t>
      </w:r>
    </w:p>
    <w:p w14:paraId="57BCF3DA" w14:textId="77777777" w:rsidR="00015F81" w:rsidRDefault="00015F81" w:rsidP="00015F81">
      <w:pPr>
        <w:pStyle w:val="StandardWeb"/>
      </w:pPr>
      <w:r>
        <w:t>2.) Beweise dich als starker Held,</w:t>
      </w:r>
      <w:r>
        <w:br/>
        <w:t>Vor dem erzittert alle Welt,</w:t>
      </w:r>
      <w:r>
        <w:br/>
        <w:t>Die sich der Wahrheit widersetzt.</w:t>
      </w:r>
      <w:r>
        <w:br/>
        <w:t xml:space="preserve">Kein </w:t>
      </w:r>
      <w:proofErr w:type="spellStart"/>
      <w:r>
        <w:t>Lügener</w:t>
      </w:r>
      <w:proofErr w:type="spellEnd"/>
      <w:r>
        <w:t xml:space="preserve"> besteht zuletzt.</w:t>
      </w:r>
    </w:p>
    <w:p w14:paraId="06E3E1B1" w14:textId="77777777" w:rsidR="00015F81" w:rsidRDefault="00015F81" w:rsidP="00015F81">
      <w:pPr>
        <w:pStyle w:val="StandardWeb"/>
      </w:pPr>
      <w:r>
        <w:t>3.) Sei uns gnädig durch deinen Sohn,</w:t>
      </w:r>
      <w:r>
        <w:br/>
        <w:t>Erhalt die wahre Religion,</w:t>
      </w:r>
      <w:r>
        <w:br/>
        <w:t>Das einig‘ Evangelion,</w:t>
      </w:r>
      <w:r>
        <w:br/>
        <w:t>Und sei gelobt uns Himmelsthron.</w:t>
      </w:r>
    </w:p>
    <w:p w14:paraId="2E993B37" w14:textId="77777777" w:rsidR="00015F81" w:rsidRDefault="00015F81" w:rsidP="00015F81">
      <w:pPr>
        <w:pStyle w:val="berschrift1"/>
      </w:pPr>
      <w:r w:rsidRPr="00015F81">
        <w:t>Herr Gott, erhalt uns für und für</w:t>
      </w:r>
    </w:p>
    <w:p w14:paraId="47816C72" w14:textId="77777777" w:rsidR="00015F81" w:rsidRDefault="00015F81" w:rsidP="00015F81">
      <w:pPr>
        <w:pStyle w:val="StandardWeb"/>
      </w:pPr>
      <w:r>
        <w:t>1.) Herr Gott, erhalt uns für und für,</w:t>
      </w:r>
      <w:r>
        <w:br/>
        <w:t xml:space="preserve">Die reine </w:t>
      </w:r>
      <w:proofErr w:type="spellStart"/>
      <w:r>
        <w:t>Katechismuslehr</w:t>
      </w:r>
      <w:proofErr w:type="spellEnd"/>
      <w:r>
        <w:t>,</w:t>
      </w:r>
      <w:r>
        <w:br/>
        <w:t>Der jungen einfältigen Welt</w:t>
      </w:r>
      <w:r>
        <w:br/>
        <w:t>Durch deinen Luther vorgestellt,</w:t>
      </w:r>
    </w:p>
    <w:p w14:paraId="4B2A257C" w14:textId="77777777" w:rsidR="00015F81" w:rsidRDefault="00015F81" w:rsidP="00015F81">
      <w:pPr>
        <w:pStyle w:val="StandardWeb"/>
      </w:pPr>
      <w:r>
        <w:t>2.) Dass wir lernen die zehn Gebot,</w:t>
      </w:r>
      <w:r>
        <w:br/>
        <w:t>Beweinen unser Sünd‘ und Not,</w:t>
      </w:r>
      <w:r>
        <w:br/>
        <w:t>Und doch an dich und deinen Sohn</w:t>
      </w:r>
      <w:r>
        <w:br/>
        <w:t>Glauben, im Geist erleuchtet schon.</w:t>
      </w:r>
    </w:p>
    <w:p w14:paraId="2AECD83F" w14:textId="77777777" w:rsidR="00015F81" w:rsidRDefault="00015F81" w:rsidP="00015F81">
      <w:pPr>
        <w:pStyle w:val="StandardWeb"/>
      </w:pPr>
      <w:r>
        <w:t>3.) Dich, unsern Vater, rufen an,</w:t>
      </w:r>
      <w:r>
        <w:br/>
        <w:t>Der allen helfen will und kann,</w:t>
      </w:r>
      <w:r>
        <w:br/>
        <w:t xml:space="preserve">Dass wir als Kinder nach der </w:t>
      </w:r>
      <w:proofErr w:type="spellStart"/>
      <w:r>
        <w:t>Tauf</w:t>
      </w:r>
      <w:proofErr w:type="spellEnd"/>
      <w:r>
        <w:t>‘</w:t>
      </w:r>
      <w:r>
        <w:br/>
        <w:t>Christlich vollbringen unsern Lauf.</w:t>
      </w:r>
    </w:p>
    <w:p w14:paraId="5B30A654" w14:textId="77777777" w:rsidR="00015F81" w:rsidRDefault="00015F81" w:rsidP="00015F81">
      <w:pPr>
        <w:pStyle w:val="StandardWeb"/>
      </w:pPr>
      <w:r>
        <w:t>4.) So jemand fällt, nicht liegen bleib,</w:t>
      </w:r>
      <w:r>
        <w:br/>
        <w:t xml:space="preserve">Sondern zur Beichte komm und </w:t>
      </w:r>
      <w:proofErr w:type="spellStart"/>
      <w:r>
        <w:t>gläub</w:t>
      </w:r>
      <w:proofErr w:type="spellEnd"/>
      <w:r>
        <w:t>‘,</w:t>
      </w:r>
      <w:r>
        <w:br/>
        <w:t xml:space="preserve">Zur Stärkung </w:t>
      </w:r>
      <w:proofErr w:type="spellStart"/>
      <w:r>
        <w:t>nehm</w:t>
      </w:r>
      <w:proofErr w:type="spellEnd"/>
      <w:r>
        <w:t xml:space="preserve"> das Sakrament.</w:t>
      </w:r>
      <w:r>
        <w:br/>
        <w:t xml:space="preserve">Amen. Gott </w:t>
      </w:r>
      <w:proofErr w:type="spellStart"/>
      <w:r>
        <w:t>geb</w:t>
      </w:r>
      <w:proofErr w:type="spellEnd"/>
      <w:r>
        <w:t xml:space="preserve"> ein </w:t>
      </w:r>
      <w:proofErr w:type="spellStart"/>
      <w:r>
        <w:t>selig’s</w:t>
      </w:r>
      <w:proofErr w:type="spellEnd"/>
      <w:r>
        <w:t xml:space="preserve"> End‘.</w:t>
      </w:r>
    </w:p>
    <w:p w14:paraId="40D5C5B3" w14:textId="77777777" w:rsidR="00015F81" w:rsidRDefault="00015F81" w:rsidP="00015F81">
      <w:pPr>
        <w:pStyle w:val="berschrift1"/>
      </w:pPr>
      <w:r w:rsidRPr="00015F81">
        <w:t>Im Garten leidet Jesus Not</w:t>
      </w:r>
    </w:p>
    <w:p w14:paraId="640E382C" w14:textId="77777777" w:rsidR="00015F81" w:rsidRDefault="00015F81" w:rsidP="00015F81">
      <w:pPr>
        <w:pStyle w:val="StandardWeb"/>
      </w:pPr>
      <w:r>
        <w:t>1.) Im Garten leidet Jesus Not,</w:t>
      </w:r>
      <w:r>
        <w:br/>
        <w:t>Den Vater bitt‘, ringt mit dem Tod,</w:t>
      </w:r>
      <w:r>
        <w:br/>
        <w:t>Sein blutig Schweiß auf Erden fällt,</w:t>
      </w:r>
      <w:r>
        <w:br/>
        <w:t>Den Feinden Er sich willig stellt.</w:t>
      </w:r>
    </w:p>
    <w:p w14:paraId="108DC927" w14:textId="77777777" w:rsidR="00015F81" w:rsidRDefault="00015F81" w:rsidP="00015F81">
      <w:pPr>
        <w:pStyle w:val="StandardWeb"/>
      </w:pPr>
      <w:r>
        <w:t xml:space="preserve">2.) </w:t>
      </w:r>
      <w:proofErr w:type="spellStart"/>
      <w:r>
        <w:t>Vor’n</w:t>
      </w:r>
      <w:proofErr w:type="spellEnd"/>
      <w:r>
        <w:t xml:space="preserve"> Hohenpriester Kaiphas,</w:t>
      </w:r>
      <w:r>
        <w:br/>
        <w:t>Nach falscher Zeugen Neid und Hass</w:t>
      </w:r>
      <w:r>
        <w:br/>
        <w:t xml:space="preserve">Wird sein Bekennen und </w:t>
      </w:r>
      <w:proofErr w:type="spellStart"/>
      <w:r>
        <w:t>Wahrsag’n</w:t>
      </w:r>
      <w:proofErr w:type="spellEnd"/>
      <w:r>
        <w:br/>
        <w:t xml:space="preserve">Als Gotteslästerung </w:t>
      </w:r>
      <w:proofErr w:type="spellStart"/>
      <w:r>
        <w:t>geschlag’n</w:t>
      </w:r>
      <w:proofErr w:type="spellEnd"/>
      <w:r>
        <w:t>.</w:t>
      </w:r>
    </w:p>
    <w:p w14:paraId="2A6A967D" w14:textId="77777777" w:rsidR="00015F81" w:rsidRDefault="00015F81" w:rsidP="00015F81">
      <w:pPr>
        <w:pStyle w:val="StandardWeb"/>
      </w:pPr>
      <w:r>
        <w:t xml:space="preserve">3.) </w:t>
      </w:r>
      <w:proofErr w:type="spellStart"/>
      <w:r>
        <w:t>Vor’n</w:t>
      </w:r>
      <w:proofErr w:type="spellEnd"/>
      <w:r>
        <w:t xml:space="preserve"> Landpfleger sehr hart verklagt,</w:t>
      </w:r>
      <w:r>
        <w:br/>
        <w:t>Wird mit Geißeln und Dorn geplagt,</w:t>
      </w:r>
      <w:r>
        <w:br/>
        <w:t xml:space="preserve">Als ein </w:t>
      </w:r>
      <w:proofErr w:type="spellStart"/>
      <w:r>
        <w:t>Aufrührischer</w:t>
      </w:r>
      <w:proofErr w:type="spellEnd"/>
      <w:r>
        <w:t xml:space="preserve"> im Land,</w:t>
      </w:r>
      <w:r>
        <w:br/>
        <w:t>In aller Schuld zum Kreuz verdammt.</w:t>
      </w:r>
    </w:p>
    <w:p w14:paraId="561C1186" w14:textId="77777777" w:rsidR="00015F81" w:rsidRDefault="00015F81" w:rsidP="00015F81">
      <w:pPr>
        <w:pStyle w:val="StandardWeb"/>
      </w:pPr>
      <w:r>
        <w:t xml:space="preserve">4.) Durchnagelt an Händen und </w:t>
      </w:r>
      <w:proofErr w:type="spellStart"/>
      <w:r>
        <w:t>Füß’n</w:t>
      </w:r>
      <w:proofErr w:type="spellEnd"/>
      <w:r>
        <w:t>,</w:t>
      </w:r>
      <w:r>
        <w:br/>
        <w:t xml:space="preserve">Mit Schmerzen tut sein Blut </w:t>
      </w:r>
      <w:proofErr w:type="spellStart"/>
      <w:r>
        <w:t>vergieß’n</w:t>
      </w:r>
      <w:proofErr w:type="spellEnd"/>
      <w:r>
        <w:t>,</w:t>
      </w:r>
      <w:r>
        <w:br/>
        <w:t>Rief in der finstern Angst zu Gott,</w:t>
      </w:r>
      <w:r>
        <w:br/>
        <w:t>Vollbringt alles mit seinem Tod.</w:t>
      </w:r>
    </w:p>
    <w:p w14:paraId="0DD932E6" w14:textId="77777777" w:rsidR="00015F81" w:rsidRDefault="00015F81" w:rsidP="00015F81">
      <w:pPr>
        <w:pStyle w:val="StandardWeb"/>
      </w:pPr>
      <w:r>
        <w:t>5.) Vom Kreuz sein Leib genommen ab,</w:t>
      </w:r>
      <w:r>
        <w:br/>
        <w:t>Wird öffentlich gelegt ins Grab.</w:t>
      </w:r>
      <w:r>
        <w:br/>
        <w:t xml:space="preserve">Darin zuvor kein Mensch </w:t>
      </w:r>
      <w:proofErr w:type="spellStart"/>
      <w:r>
        <w:t>geleg’n</w:t>
      </w:r>
      <w:proofErr w:type="spellEnd"/>
      <w:r>
        <w:t>,</w:t>
      </w:r>
      <w:r>
        <w:br/>
        <w:t xml:space="preserve">Himmel und </w:t>
      </w:r>
      <w:proofErr w:type="spellStart"/>
      <w:r>
        <w:t>Erd</w:t>
      </w:r>
      <w:proofErr w:type="spellEnd"/>
      <w:r>
        <w:t xml:space="preserve">‘ möcht sich </w:t>
      </w:r>
      <w:proofErr w:type="spellStart"/>
      <w:r>
        <w:t>beweg’n</w:t>
      </w:r>
      <w:proofErr w:type="spellEnd"/>
      <w:r>
        <w:t>.</w:t>
      </w:r>
    </w:p>
    <w:p w14:paraId="608266A3" w14:textId="77777777" w:rsidR="00015F81" w:rsidRDefault="00015F81" w:rsidP="00015F81">
      <w:pPr>
        <w:pStyle w:val="StandardWeb"/>
      </w:pPr>
      <w:r>
        <w:rPr>
          <w:rStyle w:val="Hervorhebung"/>
        </w:rPr>
        <w:t>Nach jeder Strophe kann gesungen werden:</w:t>
      </w:r>
    </w:p>
    <w:p w14:paraId="05A86731" w14:textId="77777777" w:rsidR="00015F81" w:rsidRDefault="00015F81" w:rsidP="00015F81">
      <w:pPr>
        <w:pStyle w:val="StandardWeb"/>
      </w:pPr>
      <w:r>
        <w:t>Siehe, siehe, das ist Gottes Lamm.</w:t>
      </w:r>
      <w:r>
        <w:br/>
        <w:t>Aller Welt Sünd macht ihm bang,</w:t>
      </w:r>
      <w:r>
        <w:br/>
        <w:t xml:space="preserve">Sünd und </w:t>
      </w:r>
      <w:proofErr w:type="spellStart"/>
      <w:r>
        <w:t>Straf</w:t>
      </w:r>
      <w:proofErr w:type="spellEnd"/>
      <w:r>
        <w:t xml:space="preserve"> zu gleich es trägt,</w:t>
      </w:r>
      <w:r>
        <w:br/>
        <w:t xml:space="preserve">Selig ist, selig ist, wer’s herzlich </w:t>
      </w:r>
      <w:proofErr w:type="spellStart"/>
      <w:r>
        <w:t>gläubt</w:t>
      </w:r>
      <w:proofErr w:type="spellEnd"/>
      <w:r>
        <w:t>.</w:t>
      </w:r>
    </w:p>
    <w:p w14:paraId="0369BEE8" w14:textId="77777777" w:rsidR="00015F81" w:rsidRDefault="00015F81" w:rsidP="00015F81">
      <w:pPr>
        <w:pStyle w:val="berschrift1"/>
      </w:pPr>
      <w:r w:rsidRPr="00015F81">
        <w:t>Lasst unserm Gott uns singen</w:t>
      </w:r>
    </w:p>
    <w:p w14:paraId="0ACD83AE" w14:textId="77777777" w:rsidR="00015F81" w:rsidRDefault="00015F81" w:rsidP="00015F81">
      <w:pPr>
        <w:pStyle w:val="StandardWeb"/>
      </w:pPr>
      <w:r>
        <w:t>1.) Lasst unserm Gott uns singen,</w:t>
      </w:r>
      <w:r>
        <w:br/>
        <w:t>Ihm Dank und Ehre bringen,</w:t>
      </w:r>
      <w:r>
        <w:br/>
        <w:t>Dass wir so viele Gaben</w:t>
      </w:r>
      <w:r>
        <w:br/>
        <w:t>Aus seiner Fülle haben.</w:t>
      </w:r>
    </w:p>
    <w:p w14:paraId="094162EF" w14:textId="77777777" w:rsidR="00015F81" w:rsidRDefault="00015F81" w:rsidP="00015F81">
      <w:pPr>
        <w:pStyle w:val="StandardWeb"/>
      </w:pPr>
      <w:r>
        <w:t>2.) Wer kann es ihm erwidern?</w:t>
      </w:r>
      <w:r>
        <w:br/>
        <w:t>Ein Leib mit Sinn und Gliedern,</w:t>
      </w:r>
      <w:r>
        <w:br/>
        <w:t>Ein Geist, der will und denket</w:t>
      </w:r>
      <w:r>
        <w:br/>
        <w:t>Ist uns von ihm geschenket.</w:t>
      </w:r>
    </w:p>
    <w:p w14:paraId="2C7D318F" w14:textId="77777777" w:rsidR="00015F81" w:rsidRDefault="00015F81" w:rsidP="00015F81">
      <w:pPr>
        <w:pStyle w:val="StandardWeb"/>
      </w:pPr>
      <w:r>
        <w:t>3.) Und wie er erst das Leben</w:t>
      </w:r>
      <w:r>
        <w:br/>
        <w:t>Allmächtig uns gegeben,</w:t>
      </w:r>
      <w:r>
        <w:br/>
        <w:t>So will, es zu bewahren,</w:t>
      </w:r>
      <w:r>
        <w:br/>
        <w:t>Auch seine Treu nichts sparen.</w:t>
      </w:r>
    </w:p>
    <w:p w14:paraId="59E30068" w14:textId="77777777" w:rsidR="00015F81" w:rsidRDefault="00015F81" w:rsidP="00015F81">
      <w:pPr>
        <w:pStyle w:val="StandardWeb"/>
      </w:pPr>
      <w:r>
        <w:t>4.) Er gibt, nach Vaterweise</w:t>
      </w:r>
      <w:r>
        <w:br/>
        <w:t>Dem Leibe täglich Speise,</w:t>
      </w:r>
      <w:r>
        <w:br/>
        <w:t>Erhält ihm seine Kräfte</w:t>
      </w:r>
      <w:r>
        <w:br/>
        <w:t>Und fördert sein Geschäfte.</w:t>
      </w:r>
    </w:p>
    <w:p w14:paraId="74937E3A" w14:textId="77777777" w:rsidR="00015F81" w:rsidRDefault="00015F81" w:rsidP="00015F81">
      <w:pPr>
        <w:pStyle w:val="StandardWeb"/>
      </w:pPr>
      <w:r>
        <w:t>5.) Auch wehrt er dem Verderben:</w:t>
      </w:r>
      <w:r>
        <w:br/>
        <w:t>Die Seele soll nicht sterben,</w:t>
      </w:r>
      <w:r>
        <w:br/>
        <w:t>Die doch in tiefen Wunden</w:t>
      </w:r>
      <w:r>
        <w:br/>
        <w:t>Des Todes Gift empfunden.</w:t>
      </w:r>
    </w:p>
    <w:p w14:paraId="595E7F37" w14:textId="77777777" w:rsidR="00015F81" w:rsidRDefault="00015F81" w:rsidP="00015F81">
      <w:pPr>
        <w:pStyle w:val="StandardWeb"/>
      </w:pPr>
      <w:r>
        <w:t>6.) Sein Sohn ist uns gegeben</w:t>
      </w:r>
      <w:r>
        <w:br/>
        <w:t>Zum Arzt, ja selbst zum Leben.</w:t>
      </w:r>
      <w:r>
        <w:br/>
        <w:t>Der hat, als er gestorben,</w:t>
      </w:r>
      <w:r>
        <w:br/>
        <w:t>Genesung uns erworben.</w:t>
      </w:r>
    </w:p>
    <w:p w14:paraId="19433C78" w14:textId="77777777" w:rsidR="00015F81" w:rsidRDefault="00015F81" w:rsidP="00015F81">
      <w:pPr>
        <w:pStyle w:val="StandardWeb"/>
      </w:pPr>
      <w:r>
        <w:t>7.) Die Sünd‘ ist nun gesteuert,</w:t>
      </w:r>
      <w:r>
        <w:br/>
        <w:t>Die ganze Seel erneuert,</w:t>
      </w:r>
      <w:r>
        <w:br/>
        <w:t xml:space="preserve">Der Mensch, der </w:t>
      </w:r>
      <w:proofErr w:type="spellStart"/>
      <w:r>
        <w:t>Straf</w:t>
      </w:r>
      <w:proofErr w:type="spellEnd"/>
      <w:r>
        <w:t>‘ entbunden,</w:t>
      </w:r>
      <w:r>
        <w:br/>
        <w:t>Des Todes Furcht verschwunden.</w:t>
      </w:r>
    </w:p>
    <w:p w14:paraId="4373991E" w14:textId="77777777" w:rsidR="00015F81" w:rsidRDefault="00015F81" w:rsidP="00015F81">
      <w:pPr>
        <w:pStyle w:val="StandardWeb"/>
      </w:pPr>
      <w:r>
        <w:t>8.) Das Herz schmeckt fromme Freuden,</w:t>
      </w:r>
      <w:r>
        <w:br/>
        <w:t>Hat Trost in allen Leiden</w:t>
      </w:r>
      <w:r>
        <w:br/>
        <w:t>Und wagt’s Gott frei zu bitten,</w:t>
      </w:r>
      <w:r>
        <w:br/>
        <w:t>Vor ihm sich auszuschütten.</w:t>
      </w:r>
    </w:p>
    <w:p w14:paraId="44C5DF5A" w14:textId="77777777" w:rsidR="00015F81" w:rsidRDefault="00015F81" w:rsidP="00015F81">
      <w:pPr>
        <w:pStyle w:val="StandardWeb"/>
      </w:pPr>
      <w:r>
        <w:t>9.) Wenn wir schon hier auf Erden</w:t>
      </w:r>
      <w:r>
        <w:br/>
        <w:t>So hoch begnadigt werden,</w:t>
      </w:r>
      <w:r>
        <w:br/>
        <w:t>Gott, was wird erst für Gaben</w:t>
      </w:r>
      <w:r>
        <w:br/>
        <w:t>Für uns der Himmel haben?</w:t>
      </w:r>
    </w:p>
    <w:p w14:paraId="76165629" w14:textId="77777777" w:rsidR="00015F81" w:rsidRDefault="00015F81" w:rsidP="00015F81">
      <w:pPr>
        <w:pStyle w:val="StandardWeb"/>
      </w:pPr>
      <w:r>
        <w:t>10.) Doch weil wir hier noch wallen,</w:t>
      </w:r>
      <w:r>
        <w:br/>
        <w:t>Wirst du mit Wohlgefallen,</w:t>
      </w:r>
      <w:r>
        <w:br/>
        <w:t>Du, Vater, dem wir trauen,</w:t>
      </w:r>
      <w:r>
        <w:br/>
        <w:t>Auf uns hernieder schauen.</w:t>
      </w:r>
    </w:p>
    <w:p w14:paraId="51F45443" w14:textId="77777777" w:rsidR="00015F81" w:rsidRDefault="00015F81" w:rsidP="00015F81">
      <w:pPr>
        <w:pStyle w:val="StandardWeb"/>
      </w:pPr>
      <w:r>
        <w:t>11.) In Not wirst du uns schützen,</w:t>
      </w:r>
      <w:r>
        <w:br/>
        <w:t>In Schwachheit unterstützen,</w:t>
      </w:r>
      <w:r>
        <w:br/>
        <w:t>Bedürfnisse bemerken,</w:t>
      </w:r>
      <w:r>
        <w:br/>
        <w:t>Uns in Versuchung stärken.</w:t>
      </w:r>
    </w:p>
    <w:p w14:paraId="25516170" w14:textId="77777777" w:rsidR="00015F81" w:rsidRDefault="00015F81" w:rsidP="00015F81">
      <w:pPr>
        <w:pStyle w:val="StandardWeb"/>
      </w:pPr>
      <w:r>
        <w:t xml:space="preserve">12.) </w:t>
      </w:r>
      <w:proofErr w:type="spellStart"/>
      <w:r>
        <w:t>Leit</w:t>
      </w:r>
      <w:proofErr w:type="spellEnd"/>
      <w:r>
        <w:t>‘ uns in deiner Wahrheit,</w:t>
      </w:r>
      <w:r>
        <w:br/>
        <w:t>Bis wir in voller Klarheit</w:t>
      </w:r>
      <w:r>
        <w:br/>
        <w:t>Dich, Vater, näher kennen</w:t>
      </w:r>
      <w:r>
        <w:br/>
        <w:t>Und besser preisen können.</w:t>
      </w:r>
    </w:p>
    <w:p w14:paraId="06E20960" w14:textId="77777777" w:rsidR="00015F81" w:rsidRDefault="00015F81" w:rsidP="00015F81">
      <w:pPr>
        <w:pStyle w:val="berschrift1"/>
      </w:pPr>
      <w:r w:rsidRPr="00015F81">
        <w:t>Maria kommt zur Reinigung</w:t>
      </w:r>
    </w:p>
    <w:p w14:paraId="288E5D87" w14:textId="77777777" w:rsidR="00015F81" w:rsidRDefault="00015F81" w:rsidP="00015F81">
      <w:pPr>
        <w:pStyle w:val="StandardWeb"/>
      </w:pPr>
      <w:r>
        <w:t>1.) Maria kommt zur Reinigung,</w:t>
      </w:r>
      <w:r>
        <w:br/>
        <w:t xml:space="preserve">Die doch geboren hat </w:t>
      </w:r>
      <w:proofErr w:type="spellStart"/>
      <w:r>
        <w:t>ohn</w:t>
      </w:r>
      <w:proofErr w:type="spellEnd"/>
      <w:r>
        <w:t>‘ Sünd‘</w:t>
      </w:r>
      <w:r>
        <w:br/>
        <w:t>Ein‘ Sohn, der an ihm selbst rein ist</w:t>
      </w:r>
      <w:r>
        <w:br/>
        <w:t>Und alle Welt von Sünd‘ rein wäscht.</w:t>
      </w:r>
    </w:p>
    <w:p w14:paraId="78A6B99D" w14:textId="77777777" w:rsidR="00015F81" w:rsidRDefault="00015F81" w:rsidP="00015F81">
      <w:pPr>
        <w:pStyle w:val="StandardWeb"/>
      </w:pPr>
      <w:r>
        <w:t>2.) Im Tempel wird Er dargestellt,</w:t>
      </w:r>
      <w:r>
        <w:br/>
        <w:t>Ist alleine, so Gott gefällt,</w:t>
      </w:r>
      <w:r>
        <w:br/>
        <w:t>Der Erstgeborne Weibes Sohn,</w:t>
      </w:r>
      <w:r>
        <w:br/>
        <w:t>Dazu kein Mann nichts hat getan.</w:t>
      </w:r>
    </w:p>
    <w:p w14:paraId="2F2BB75E" w14:textId="77777777" w:rsidR="00015F81" w:rsidRDefault="00015F81" w:rsidP="00015F81">
      <w:pPr>
        <w:pStyle w:val="StandardWeb"/>
      </w:pPr>
      <w:r>
        <w:t>3.) Er wird dem Herrn geheiliget,</w:t>
      </w:r>
      <w:r>
        <w:br/>
        <w:t>Die Mutter ein paar Tauben gibt,</w:t>
      </w:r>
      <w:r>
        <w:br/>
        <w:t>Aber macht Ihn damit nicht los,</w:t>
      </w:r>
      <w:r>
        <w:br/>
        <w:t>Denn er für uns selbst leiden muss.</w:t>
      </w:r>
    </w:p>
    <w:p w14:paraId="3B266A63" w14:textId="77777777" w:rsidR="00015F81" w:rsidRDefault="00015F81" w:rsidP="00015F81">
      <w:pPr>
        <w:pStyle w:val="StandardWeb"/>
      </w:pPr>
      <w:r>
        <w:t xml:space="preserve">4.) Zum Heiland hat Ihn Gott </w:t>
      </w:r>
      <w:proofErr w:type="spellStart"/>
      <w:r>
        <w:t>bereit’t</w:t>
      </w:r>
      <w:proofErr w:type="spellEnd"/>
      <w:r>
        <w:t>,</w:t>
      </w:r>
      <w:r>
        <w:br/>
        <w:t>Den Menschenkindern breit und weit,</w:t>
      </w:r>
      <w:r>
        <w:br/>
        <w:t>Zum Licht der Heiden klar und hell</w:t>
      </w:r>
      <w:r>
        <w:br/>
        <w:t>Und zum Preis des Volks Israel.</w:t>
      </w:r>
    </w:p>
    <w:p w14:paraId="4BCC3E9E" w14:textId="77777777" w:rsidR="00015F81" w:rsidRDefault="00015F81" w:rsidP="00015F81">
      <w:pPr>
        <w:pStyle w:val="StandardWeb"/>
      </w:pPr>
      <w:r>
        <w:t>5.) Wer Ihn aufnimmt wie Simeon,</w:t>
      </w:r>
      <w:r>
        <w:br/>
        <w:t>Der fährt mit Fried‘ und Freud‘ davon,</w:t>
      </w:r>
      <w:r>
        <w:br/>
        <w:t>Aus dieser Welt, in Gottes Reich,</w:t>
      </w:r>
      <w:r>
        <w:br/>
        <w:t>Das werd‘ an uns war ewiglich.</w:t>
      </w:r>
    </w:p>
    <w:p w14:paraId="4ACE8283" w14:textId="77777777" w:rsidR="00015F81" w:rsidRDefault="00015F81" w:rsidP="00015F81">
      <w:pPr>
        <w:pStyle w:val="berschrift1"/>
      </w:pPr>
      <w:r w:rsidRPr="00015F81">
        <w:t>Nu walt es Gott, wir ziehen aus</w:t>
      </w:r>
    </w:p>
    <w:p w14:paraId="6F71AE88" w14:textId="77777777" w:rsidR="00015F81" w:rsidRDefault="00015F81" w:rsidP="00015F81">
      <w:pPr>
        <w:pStyle w:val="StandardWeb"/>
      </w:pPr>
      <w:r>
        <w:t>1.) Nu walt es Gott, wir ziehen aus</w:t>
      </w:r>
      <w:r>
        <w:br/>
        <w:t xml:space="preserve">Und gehn nach </w:t>
      </w:r>
      <w:proofErr w:type="spellStart"/>
      <w:r>
        <w:t>ein’m</w:t>
      </w:r>
      <w:proofErr w:type="spellEnd"/>
      <w:r>
        <w:t xml:space="preserve"> </w:t>
      </w:r>
      <w:proofErr w:type="spellStart"/>
      <w:r>
        <w:t>bequemern</w:t>
      </w:r>
      <w:proofErr w:type="spellEnd"/>
      <w:r>
        <w:t xml:space="preserve"> Haus,</w:t>
      </w:r>
      <w:r>
        <w:br/>
        <w:t>Denn dieses ist gewesen,</w:t>
      </w:r>
      <w:r>
        <w:br/>
        <w:t xml:space="preserve">Nah bei der Stadtmauer </w:t>
      </w:r>
      <w:proofErr w:type="spellStart"/>
      <w:r>
        <w:t>geleg’n</w:t>
      </w:r>
      <w:proofErr w:type="spellEnd"/>
      <w:r>
        <w:t>,</w:t>
      </w:r>
      <w:r>
        <w:br/>
        <w:t xml:space="preserve">Der Feind ließ uns kein </w:t>
      </w:r>
      <w:proofErr w:type="spellStart"/>
      <w:r>
        <w:t>bessers</w:t>
      </w:r>
      <w:proofErr w:type="spellEnd"/>
      <w:r>
        <w:t xml:space="preserve"> </w:t>
      </w:r>
      <w:proofErr w:type="spellStart"/>
      <w:r>
        <w:t>geb’n</w:t>
      </w:r>
      <w:proofErr w:type="spellEnd"/>
      <w:r>
        <w:t>,</w:t>
      </w:r>
      <w:r>
        <w:br/>
        <w:t xml:space="preserve">Selbst mitten </w:t>
      </w:r>
      <w:proofErr w:type="spellStart"/>
      <w:r>
        <w:t>ingesessen</w:t>
      </w:r>
      <w:proofErr w:type="spellEnd"/>
      <w:r>
        <w:t>,</w:t>
      </w:r>
      <w:r>
        <w:br/>
        <w:t xml:space="preserve">Selbst mitten </w:t>
      </w:r>
      <w:proofErr w:type="spellStart"/>
      <w:r>
        <w:t>ingesessen</w:t>
      </w:r>
      <w:proofErr w:type="spellEnd"/>
      <w:r>
        <w:t xml:space="preserve">. </w:t>
      </w:r>
    </w:p>
    <w:p w14:paraId="77419A87" w14:textId="77777777" w:rsidR="00015F81" w:rsidRDefault="00015F81" w:rsidP="00015F81">
      <w:pPr>
        <w:pStyle w:val="StandardWeb"/>
      </w:pPr>
      <w:r>
        <w:t>2.) Gott sei gelobt, er ist hinaus,</w:t>
      </w:r>
      <w:r>
        <w:br/>
        <w:t>Zerstöret ist sein mönchisch‘ Haus</w:t>
      </w:r>
      <w:r>
        <w:br/>
        <w:t xml:space="preserve">Mit der </w:t>
      </w:r>
      <w:proofErr w:type="spellStart"/>
      <w:r>
        <w:t>Abgöttereie</w:t>
      </w:r>
      <w:proofErr w:type="spellEnd"/>
      <w:r>
        <w:t>.</w:t>
      </w:r>
      <w:r>
        <w:br/>
        <w:t>Es ist erbauet an die Statt</w:t>
      </w:r>
      <w:r>
        <w:br/>
        <w:t>Ein Schülerhaus, durch Gottes Gnad</w:t>
      </w:r>
      <w:r>
        <w:br/>
        <w:t>Ganz Mühlhausen sich freue,</w:t>
      </w:r>
      <w:r>
        <w:br/>
        <w:t>Ganz Mühlhausen sich freue.</w:t>
      </w:r>
    </w:p>
    <w:p w14:paraId="2AD22874" w14:textId="77777777" w:rsidR="00015F81" w:rsidRDefault="00015F81" w:rsidP="00015F81">
      <w:pPr>
        <w:pStyle w:val="StandardWeb"/>
      </w:pPr>
      <w:r>
        <w:t>3.) Uns allen ist’s gelegen wohl,</w:t>
      </w:r>
      <w:r>
        <w:br/>
        <w:t>Wie man’s denn billig schicken soll,</w:t>
      </w:r>
      <w:r>
        <w:br/>
        <w:t>Mit Schulen und mit Kirchen,</w:t>
      </w:r>
      <w:r>
        <w:br/>
        <w:t>Dass sie mitten in der Gemein‘</w:t>
      </w:r>
      <w:r>
        <w:br/>
        <w:t>Liegen, da will Gott bei uns sein,</w:t>
      </w:r>
      <w:r>
        <w:br/>
        <w:t>Lasst ihn von Herzen fürchten,</w:t>
      </w:r>
      <w:r>
        <w:br/>
        <w:t>Lasst ihn von Herzen fürchten.</w:t>
      </w:r>
    </w:p>
    <w:p w14:paraId="5B66A3E9" w14:textId="77777777" w:rsidR="00015F81" w:rsidRDefault="00015F81" w:rsidP="00015F81">
      <w:pPr>
        <w:pStyle w:val="StandardWeb"/>
      </w:pPr>
      <w:r>
        <w:t>4.) Sein‘ Furcht der Weisheit Anfang ist,</w:t>
      </w:r>
      <w:r>
        <w:br/>
        <w:t>Was hilft sonst alles, was man liest</w:t>
      </w:r>
      <w:r>
        <w:br/>
        <w:t>Von Jugend auf in‘ Schulen?</w:t>
      </w:r>
      <w:r>
        <w:br/>
        <w:t>Gott bleib bei uns mit seinem Wort,</w:t>
      </w:r>
      <w:r>
        <w:br/>
        <w:t>Sein Geist erfüll‘ den ganzen Ort,</w:t>
      </w:r>
      <w:r>
        <w:br/>
        <w:t>Darin wir lernen sollen,</w:t>
      </w:r>
      <w:r>
        <w:br/>
        <w:t>Darin wir lernen sollen.</w:t>
      </w:r>
    </w:p>
    <w:p w14:paraId="0BAAFD36" w14:textId="77777777" w:rsidR="00015F81" w:rsidRDefault="00015F81" w:rsidP="00015F81">
      <w:pPr>
        <w:pStyle w:val="StandardWeb"/>
      </w:pPr>
      <w:r>
        <w:t xml:space="preserve">5.) Wir kommen immer </w:t>
      </w:r>
      <w:proofErr w:type="spellStart"/>
      <w:r>
        <w:t>näh’r</w:t>
      </w:r>
      <w:proofErr w:type="spellEnd"/>
      <w:r>
        <w:t xml:space="preserve"> hinzu,</w:t>
      </w:r>
      <w:r>
        <w:br/>
        <w:t xml:space="preserve">Gott unser Ohr und Herz </w:t>
      </w:r>
      <w:proofErr w:type="spellStart"/>
      <w:r>
        <w:t>auftu</w:t>
      </w:r>
      <w:proofErr w:type="spellEnd"/>
      <w:r>
        <w:t>‘,</w:t>
      </w:r>
      <w:r>
        <w:br/>
        <w:t>Dass wir hören und fassen,</w:t>
      </w:r>
      <w:r>
        <w:br/>
        <w:t>Was Leib und Seel‘ zu gut gereich‘,</w:t>
      </w:r>
      <w:r>
        <w:br/>
        <w:t xml:space="preserve">O, lehr uns ja zum </w:t>
      </w:r>
      <w:proofErr w:type="spellStart"/>
      <w:r>
        <w:t>Himm‘lreich</w:t>
      </w:r>
      <w:proofErr w:type="spellEnd"/>
      <w:r>
        <w:br/>
        <w:t>Herr Christ die rechte Straßen,</w:t>
      </w:r>
      <w:r>
        <w:br/>
        <w:t>Herr Christ die rechte Straßen.</w:t>
      </w:r>
    </w:p>
    <w:p w14:paraId="3F21D656" w14:textId="77777777" w:rsidR="00015F81" w:rsidRDefault="00015F81" w:rsidP="00015F81">
      <w:pPr>
        <w:pStyle w:val="berschrift1"/>
      </w:pPr>
      <w:r w:rsidRPr="00015F81">
        <w:t>Nun lasst uns Gott erheben</w:t>
      </w:r>
    </w:p>
    <w:p w14:paraId="102887D2" w14:textId="77777777" w:rsidR="00015F81" w:rsidRDefault="00015F81" w:rsidP="00015F81">
      <w:pPr>
        <w:pStyle w:val="StandardWeb"/>
      </w:pPr>
      <w:r>
        <w:t>1.) Nun lasst uns Gott erheben,</w:t>
      </w:r>
      <w:r>
        <w:br/>
        <w:t>Ihm Dank und Ehre geben</w:t>
      </w:r>
      <w:r>
        <w:br/>
        <w:t>Für alle seine Gaben,</w:t>
      </w:r>
      <w:r>
        <w:br/>
        <w:t>Die wir empfangen haben.</w:t>
      </w:r>
    </w:p>
    <w:p w14:paraId="7DEF5050" w14:textId="77777777" w:rsidR="00015F81" w:rsidRDefault="00015F81" w:rsidP="00015F81">
      <w:pPr>
        <w:pStyle w:val="StandardWeb"/>
      </w:pPr>
      <w:r>
        <w:t>2.) Er hat voll Huld das Leben</w:t>
      </w:r>
      <w:r>
        <w:br/>
        <w:t>Uns allen einst gegeben</w:t>
      </w:r>
      <w:r>
        <w:br/>
        <w:t>Und will es in Gefahren</w:t>
      </w:r>
      <w:r>
        <w:br/>
        <w:t>Auch gnädiglich bewahren.</w:t>
      </w:r>
    </w:p>
    <w:p w14:paraId="60E902C6" w14:textId="77777777" w:rsidR="00015F81" w:rsidRDefault="00015F81" w:rsidP="00015F81">
      <w:pPr>
        <w:pStyle w:val="StandardWeb"/>
      </w:pPr>
      <w:r>
        <w:t>3.) Er sorgt für Leib und Seele,</w:t>
      </w:r>
      <w:r>
        <w:br/>
        <w:t>Dass uns kein Gutes fehle,</w:t>
      </w:r>
      <w:r>
        <w:br/>
        <w:t>Auch selbst bei unsern Sünden</w:t>
      </w:r>
      <w:r>
        <w:br/>
        <w:t>Lässt er sich gnädig finden.</w:t>
      </w:r>
    </w:p>
    <w:p w14:paraId="661C4D8E" w14:textId="77777777" w:rsidR="00015F81" w:rsidRDefault="00015F81" w:rsidP="00015F81">
      <w:pPr>
        <w:pStyle w:val="StandardWeb"/>
      </w:pPr>
      <w:r>
        <w:t>4.) Ein Arzt ist uns gegeben,</w:t>
      </w:r>
      <w:r>
        <w:br/>
        <w:t>Der selber ist das Leben,</w:t>
      </w:r>
      <w:r>
        <w:br/>
        <w:t>Der hat, da er gestorben,</w:t>
      </w:r>
      <w:r>
        <w:br/>
        <w:t>Uns alles Heil erworben.</w:t>
      </w:r>
    </w:p>
    <w:p w14:paraId="66D82271" w14:textId="77777777" w:rsidR="00015F81" w:rsidRDefault="00015F81" w:rsidP="00015F81">
      <w:pPr>
        <w:pStyle w:val="StandardWeb"/>
      </w:pPr>
      <w:r>
        <w:t>5.) Die Mittel seiner Gnaden</w:t>
      </w:r>
      <w:r>
        <w:br/>
        <w:t>Sind gut für allen Schaden,</w:t>
      </w:r>
      <w:r>
        <w:br/>
        <w:t>Wenn wir nur seinen Willen</w:t>
      </w:r>
      <w:r>
        <w:br/>
        <w:t>Gewissenhaft erfüllen.</w:t>
      </w:r>
    </w:p>
    <w:p w14:paraId="0CAE2B6F" w14:textId="77777777" w:rsidR="00015F81" w:rsidRDefault="00015F81" w:rsidP="00015F81">
      <w:pPr>
        <w:pStyle w:val="StandardWeb"/>
      </w:pPr>
      <w:r>
        <w:t>6.) Dann wird die Schuld vergeben,</w:t>
      </w:r>
      <w:r>
        <w:br/>
        <w:t>Geschenkt wird uns das Leben.</w:t>
      </w:r>
      <w:r>
        <w:br/>
        <w:t>was werden wir dort haben,</w:t>
      </w:r>
      <w:r>
        <w:br/>
        <w:t>O Gott, für große Gaben!</w:t>
      </w:r>
    </w:p>
    <w:p w14:paraId="10C507C3" w14:textId="77777777" w:rsidR="00015F81" w:rsidRDefault="00015F81" w:rsidP="00015F81">
      <w:pPr>
        <w:pStyle w:val="StandardWeb"/>
      </w:pPr>
      <w:r>
        <w:t>7.) Wir bitten deine Güte,</w:t>
      </w:r>
      <w:r>
        <w:br/>
        <w:t>Dass sie uns stets behüte.</w:t>
      </w:r>
      <w:r>
        <w:br/>
        <w:t>Auch wollst du deinen Segen</w:t>
      </w:r>
      <w:r>
        <w:br/>
        <w:t>Auf unsre Nachwelt legen.</w:t>
      </w:r>
    </w:p>
    <w:p w14:paraId="71C76D6C" w14:textId="77777777" w:rsidR="00015F81" w:rsidRDefault="00015F81" w:rsidP="00015F81">
      <w:pPr>
        <w:pStyle w:val="StandardWeb"/>
      </w:pPr>
      <w:r>
        <w:t>8.) Erhalt uns in der Wahrheit</w:t>
      </w:r>
      <w:r>
        <w:br/>
        <w:t>Bis wir in Himmelsklarheit</w:t>
      </w:r>
      <w:r>
        <w:br/>
        <w:t>Einst preisen deinen Namen.</w:t>
      </w:r>
      <w:r>
        <w:br/>
        <w:t>Erhör uns, Vater, Amen!</w:t>
      </w:r>
    </w:p>
    <w:p w14:paraId="0CA0745F" w14:textId="7D81B586" w:rsidR="00015F81" w:rsidRDefault="00015F81" w:rsidP="00015F81">
      <w:pPr>
        <w:pStyle w:val="berschrift1"/>
        <w:rPr>
          <w:sz w:val="48"/>
        </w:rPr>
      </w:pPr>
      <w:r w:rsidRPr="00015F81">
        <w:t>Nun laßt uns Gott, dem Herren</w:t>
      </w:r>
    </w:p>
    <w:p w14:paraId="029D28F9" w14:textId="77777777" w:rsidR="00015F81" w:rsidRDefault="00015F81" w:rsidP="00015F81">
      <w:pPr>
        <w:pStyle w:val="StandardWeb"/>
      </w:pPr>
      <w:r>
        <w:t>1) Nun laßt uns Gott, dem Herren,</w:t>
      </w:r>
      <w:r>
        <w:br/>
        <w:t>Danksagen und ihn ehren</w:t>
      </w:r>
      <w:r>
        <w:br/>
        <w:t>Von wegen seiner Gaben,</w:t>
      </w:r>
      <w:r>
        <w:br/>
        <w:t xml:space="preserve">Die wir empfangen haben. </w:t>
      </w:r>
    </w:p>
    <w:p w14:paraId="62397E5E" w14:textId="77777777" w:rsidR="00015F81" w:rsidRDefault="00015F81" w:rsidP="00015F81">
      <w:pPr>
        <w:pStyle w:val="StandardWeb"/>
      </w:pPr>
      <w:r>
        <w:t>2) Den Leib, die Seel, das Leben</w:t>
      </w:r>
      <w:r>
        <w:br/>
        <w:t>Hat er allein uns geben,</w:t>
      </w:r>
      <w:r>
        <w:br/>
        <w:t>Dieselben zu bewahren,</w:t>
      </w:r>
      <w:r>
        <w:br/>
        <w:t xml:space="preserve">Tut er nicht etwas sparen. </w:t>
      </w:r>
    </w:p>
    <w:p w14:paraId="52B1D8E8" w14:textId="77777777" w:rsidR="00015F81" w:rsidRDefault="00015F81" w:rsidP="00015F81">
      <w:pPr>
        <w:pStyle w:val="StandardWeb"/>
      </w:pPr>
      <w:r>
        <w:t>3) Nahrung gibt er dem Leibe,</w:t>
      </w:r>
      <w:r>
        <w:br/>
        <w:t>Die Seele muß auch bleiben,</w:t>
      </w:r>
      <w:r>
        <w:br/>
        <w:t>Wiewohl tödliche Wunden</w:t>
      </w:r>
      <w:r>
        <w:br/>
        <w:t xml:space="preserve">Sind kommen von der Sünden. </w:t>
      </w:r>
    </w:p>
    <w:p w14:paraId="0BDB1753" w14:textId="77777777" w:rsidR="00015F81" w:rsidRDefault="00015F81" w:rsidP="00015F81">
      <w:pPr>
        <w:pStyle w:val="StandardWeb"/>
      </w:pPr>
      <w:r>
        <w:t>4) Ein Arzt ist uns gegeben,</w:t>
      </w:r>
      <w:r>
        <w:br/>
        <w:t>Der selber ist das Leben.</w:t>
      </w:r>
      <w:r>
        <w:br/>
        <w:t>Christus, für uns gestorben,</w:t>
      </w:r>
      <w:r>
        <w:br/>
        <w:t xml:space="preserve">Der hat das heil erworben. </w:t>
      </w:r>
    </w:p>
    <w:p w14:paraId="6F1A72DD" w14:textId="5912CEF0" w:rsidR="00015F81" w:rsidRDefault="00015F81" w:rsidP="00015F81">
      <w:pPr>
        <w:pStyle w:val="StandardWeb"/>
      </w:pPr>
      <w:r>
        <w:t xml:space="preserve">5) Sein Wort, sein </w:t>
      </w:r>
      <w:proofErr w:type="spellStart"/>
      <w:r>
        <w:t>Tauf</w:t>
      </w:r>
      <w:proofErr w:type="spellEnd"/>
      <w:r>
        <w:t>‘, sein Nachtmahl</w:t>
      </w:r>
      <w:r>
        <w:br/>
        <w:t>Dient wider allen Unfall,</w:t>
      </w:r>
      <w:r>
        <w:br/>
        <w:t>Der Heilig Geist im Glauben</w:t>
      </w:r>
      <w:r>
        <w:br/>
        <w:t xml:space="preserve">Lehrt uns darauf vertrauen. </w:t>
      </w:r>
    </w:p>
    <w:p w14:paraId="64B56C76" w14:textId="768D979E" w:rsidR="00015F81" w:rsidRDefault="00015F81" w:rsidP="00015F81">
      <w:pPr>
        <w:pStyle w:val="StandardWeb"/>
      </w:pPr>
      <w:r>
        <w:t>6) Durch ihn ist uns vergeben</w:t>
      </w:r>
      <w:r>
        <w:br/>
        <w:t>Die Sünd, geschenkt das Leben,</w:t>
      </w:r>
      <w:r>
        <w:br/>
        <w:t xml:space="preserve">Im Himmel </w:t>
      </w:r>
      <w:proofErr w:type="spellStart"/>
      <w:r>
        <w:t>soll‘n</w:t>
      </w:r>
      <w:proofErr w:type="spellEnd"/>
      <w:r>
        <w:t xml:space="preserve"> wir haben,</w:t>
      </w:r>
      <w:r>
        <w:br/>
        <w:t xml:space="preserve">O Gott, wie große Gaben. </w:t>
      </w:r>
    </w:p>
    <w:p w14:paraId="1F0EE587" w14:textId="77777777" w:rsidR="00015F81" w:rsidRDefault="00015F81" w:rsidP="00015F81">
      <w:pPr>
        <w:pStyle w:val="StandardWeb"/>
      </w:pPr>
      <w:r>
        <w:t>7) Wir bitten deine Güte,</w:t>
      </w:r>
      <w:r>
        <w:br/>
        <w:t>Wollst uns hinfort behüten,</w:t>
      </w:r>
      <w:r>
        <w:br/>
        <w:t>Uns Große mit den Kleinen,</w:t>
      </w:r>
      <w:r>
        <w:br/>
        <w:t xml:space="preserve">Du kannst nicht böse meinen. </w:t>
      </w:r>
    </w:p>
    <w:p w14:paraId="19882CC9" w14:textId="77777777" w:rsidR="00015F81" w:rsidRDefault="00015F81" w:rsidP="00015F81">
      <w:pPr>
        <w:pStyle w:val="StandardWeb"/>
      </w:pPr>
      <w:r>
        <w:t>8) Erhalt uns in der Wahrheit,</w:t>
      </w:r>
      <w:r>
        <w:br/>
        <w:t>Gib ewigliche Freiheit,</w:t>
      </w:r>
      <w:r>
        <w:br/>
        <w:t>Zu preisen deinen Namen</w:t>
      </w:r>
      <w:r>
        <w:br/>
        <w:t xml:space="preserve">Durch Jesum Christum, Amen. </w:t>
      </w:r>
    </w:p>
    <w:p w14:paraId="15ACA5C9" w14:textId="59B177A2" w:rsidR="00015F81" w:rsidRDefault="00015F81" w:rsidP="00015F81">
      <w:pPr>
        <w:pStyle w:val="berschrift1"/>
      </w:pPr>
      <w:r w:rsidRPr="00015F81">
        <w:t xml:space="preserve">Übers </w:t>
      </w:r>
      <w:proofErr w:type="spellStart"/>
      <w:r w:rsidRPr="00015F81">
        <w:t>Gebirg</w:t>
      </w:r>
      <w:proofErr w:type="spellEnd"/>
      <w:r>
        <w:t>‘</w:t>
      </w:r>
      <w:r w:rsidRPr="00015F81">
        <w:t xml:space="preserve"> Maria geht</w:t>
      </w:r>
    </w:p>
    <w:p w14:paraId="1B60DA5A" w14:textId="30425BFE" w:rsidR="00015F81" w:rsidRDefault="00015F81" w:rsidP="00015F81">
      <w:pPr>
        <w:pStyle w:val="StandardWeb"/>
      </w:pPr>
      <w:r>
        <w:t xml:space="preserve">1.) Übers </w:t>
      </w:r>
      <w:proofErr w:type="spellStart"/>
      <w:r>
        <w:t>Gebirg</w:t>
      </w:r>
      <w:proofErr w:type="spellEnd"/>
      <w:r>
        <w:t>‘ Maria geht</w:t>
      </w:r>
      <w:r>
        <w:br/>
        <w:t>Zu der schwanger‘ Elisabeth,</w:t>
      </w:r>
      <w:r>
        <w:br/>
        <w:t>Das Kindlein hüpfte in ihrem Leib,</w:t>
      </w:r>
      <w:r>
        <w:br/>
        <w:t>Der Heilig‘ Geist durchs Wort sie treibt,</w:t>
      </w:r>
      <w:r>
        <w:br/>
        <w:t>Dass sie des Herren Mutter erkennt.</w:t>
      </w:r>
      <w:r>
        <w:br/>
        <w:t>Maria ward fröhlich und sang:</w:t>
      </w:r>
      <w:r>
        <w:br/>
        <w:t>‚Mein Seel‘ den Herrn erhebet,</w:t>
      </w:r>
      <w:r>
        <w:br/>
        <w:t>Mein Geist sich Gottes freuet.</w:t>
      </w:r>
      <w:r>
        <w:br/>
        <w:t>Er ist mein Heiland, fürchtet ihn,</w:t>
      </w:r>
      <w:r>
        <w:br/>
        <w:t>Er will allzeit barmherzig sein.‘</w:t>
      </w:r>
    </w:p>
    <w:p w14:paraId="6DA5695D" w14:textId="77777777" w:rsidR="00015F81" w:rsidRDefault="00015F81" w:rsidP="00015F81">
      <w:pPr>
        <w:pStyle w:val="StandardWeb"/>
      </w:pPr>
      <w:r>
        <w:t>2.) Was bleiben wir immer daheim?</w:t>
      </w:r>
      <w:r>
        <w:br/>
        <w:t>Lasst uns auch auf’s Gebirge gehn,</w:t>
      </w:r>
      <w:r>
        <w:br/>
        <w:t>Da eins dem andern spreche zu,</w:t>
      </w:r>
      <w:r>
        <w:br/>
        <w:t xml:space="preserve">Des Geistes Gruß das Herz </w:t>
      </w:r>
      <w:proofErr w:type="spellStart"/>
      <w:r>
        <w:t>auftu</w:t>
      </w:r>
      <w:proofErr w:type="spellEnd"/>
      <w:r>
        <w:t>,</w:t>
      </w:r>
      <w:r>
        <w:br/>
        <w:t>Davon es freudig werd und spring,</w:t>
      </w:r>
      <w:r>
        <w:br/>
        <w:t>Der Mund in wahrem Glauben sing:</w:t>
      </w:r>
      <w:r>
        <w:br/>
        <w:t>‚Mein Seel‘ den Herrn erhebet,</w:t>
      </w:r>
      <w:r>
        <w:br/>
        <w:t>Mein Geist sich Gottes freuet.</w:t>
      </w:r>
      <w:r>
        <w:br/>
        <w:t>Er ist mein Heiland, fürchtet ihn,</w:t>
      </w:r>
      <w:r>
        <w:br/>
        <w:t>Er will allzeit barmherzig sein.‘</w:t>
      </w:r>
    </w:p>
    <w:p w14:paraId="7DC7F73D" w14:textId="77777777" w:rsidR="00015F81" w:rsidRDefault="00015F81" w:rsidP="00015F81">
      <w:pPr>
        <w:pStyle w:val="StandardWeb"/>
      </w:pPr>
      <w:r>
        <w:t>3.) Wie schändlich irret doch die Welt,</w:t>
      </w:r>
      <w:r>
        <w:br/>
        <w:t>Ein jeder ihm selbst wohl gefällt,</w:t>
      </w:r>
      <w:r>
        <w:br/>
        <w:t xml:space="preserve">Will groß von sich gehalten </w:t>
      </w:r>
      <w:proofErr w:type="spellStart"/>
      <w:r>
        <w:t>ha’n</w:t>
      </w:r>
      <w:proofErr w:type="spellEnd"/>
      <w:r>
        <w:t>,</w:t>
      </w:r>
      <w:r>
        <w:br/>
        <w:t>Und doch sich selbst nicht helfen kann.</w:t>
      </w:r>
      <w:r>
        <w:br/>
        <w:t>Ein Tyrann nach dem andern fällt,</w:t>
      </w:r>
      <w:r>
        <w:br/>
        <w:t>Bald wird liegen die ganze Welt.</w:t>
      </w:r>
      <w:r>
        <w:br/>
        <w:t>‚Mein Seel‘ den Herrn erhebet,</w:t>
      </w:r>
      <w:r>
        <w:br/>
        <w:t>Mein Geist sich Gottes freuet.</w:t>
      </w:r>
      <w:r>
        <w:br/>
        <w:t>Er ist mein Heiland, fürchtet ihn,</w:t>
      </w:r>
      <w:r>
        <w:br/>
        <w:t>Er will allzeit barmherzig sein.</w:t>
      </w:r>
    </w:p>
    <w:p w14:paraId="4CCC9299" w14:textId="409E626D" w:rsidR="00015F81" w:rsidRDefault="00015F81" w:rsidP="00015F81">
      <w:pPr>
        <w:pStyle w:val="berschrift1"/>
      </w:pPr>
      <w:r w:rsidRPr="00015F81">
        <w:t>Wie lieblich und wie schöne</w:t>
      </w:r>
    </w:p>
    <w:p w14:paraId="5F20E3ED" w14:textId="77777777" w:rsidR="00015F81" w:rsidRDefault="00015F81" w:rsidP="00015F81">
      <w:pPr>
        <w:pStyle w:val="StandardWeb"/>
      </w:pPr>
      <w:r>
        <w:t>1.) Wie lieblich und wie schöne</w:t>
      </w:r>
      <w:r>
        <w:br/>
        <w:t>Sind der Boten Füße,</w:t>
      </w:r>
      <w:r>
        <w:br/>
        <w:t>Die auf den Bergen gehen</w:t>
      </w:r>
      <w:r>
        <w:br/>
        <w:t>Und herab uns grüßen</w:t>
      </w:r>
      <w:r>
        <w:br/>
        <w:t>Mit Fried‘ und großer Güte</w:t>
      </w:r>
      <w:r>
        <w:br/>
        <w:t>Und sagen, dass Gott König sei,</w:t>
      </w:r>
      <w:r>
        <w:br/>
        <w:t>Der Zion behüte.</w:t>
      </w:r>
    </w:p>
    <w:p w14:paraId="0BD4EDF7" w14:textId="77777777" w:rsidR="00015F81" w:rsidRDefault="00015F81" w:rsidP="00015F81">
      <w:pPr>
        <w:pStyle w:val="StandardWeb"/>
      </w:pPr>
      <w:r>
        <w:t>2.) Hört, wie die Wächter rufen,</w:t>
      </w:r>
      <w:r>
        <w:br/>
        <w:t>Frei mit lauter Stimme.</w:t>
      </w:r>
      <w:r>
        <w:br/>
        <w:t xml:space="preserve">Dass viel‘ </w:t>
      </w:r>
      <w:proofErr w:type="spellStart"/>
      <w:r>
        <w:t>Gut’s</w:t>
      </w:r>
      <w:proofErr w:type="spellEnd"/>
      <w:r>
        <w:t xml:space="preserve"> sei zu hoffen,</w:t>
      </w:r>
      <w:r>
        <w:br/>
        <w:t>Tun sie freudig rühmen.</w:t>
      </w:r>
      <w:r>
        <w:br/>
        <w:t>Öffentlich wird man’s schauen,</w:t>
      </w:r>
      <w:r>
        <w:br/>
        <w:t>Dass Gott viel Volks bekehren wird</w:t>
      </w:r>
      <w:r>
        <w:br/>
        <w:t xml:space="preserve">Zu </w:t>
      </w:r>
      <w:proofErr w:type="spellStart"/>
      <w:r>
        <w:t>sei’m</w:t>
      </w:r>
      <w:proofErr w:type="spellEnd"/>
      <w:r>
        <w:t xml:space="preserve"> Dienst und Glauben.</w:t>
      </w:r>
    </w:p>
    <w:p w14:paraId="02B9E1AB" w14:textId="77777777" w:rsidR="00015F81" w:rsidRDefault="00015F81" w:rsidP="00015F81">
      <w:pPr>
        <w:pStyle w:val="StandardWeb"/>
      </w:pPr>
      <w:r>
        <w:t>3.) Eia, seid alle fröhlich,</w:t>
      </w:r>
      <w:r>
        <w:br/>
        <w:t>Rühmet mit einander.</w:t>
      </w:r>
      <w:r>
        <w:br/>
        <w:t>Jerusalem war hässlich,</w:t>
      </w:r>
      <w:r>
        <w:br/>
        <w:t>Sie ist wohl geändert.</w:t>
      </w:r>
      <w:r>
        <w:br/>
        <w:t>Gott hat sein Volk getröstet,</w:t>
      </w:r>
      <w:r>
        <w:br/>
        <w:t>Die traurig‘ Stadt Jerusalem</w:t>
      </w:r>
      <w:r>
        <w:br/>
        <w:t>Ist zur Freud erlöset.</w:t>
      </w:r>
    </w:p>
    <w:p w14:paraId="301314CB" w14:textId="77777777" w:rsidR="00015F81" w:rsidRDefault="00015F81" w:rsidP="00015F81">
      <w:pPr>
        <w:pStyle w:val="StandardWeb"/>
      </w:pPr>
      <w:r>
        <w:t>4.) Der Herr hat offenbaret</w:t>
      </w:r>
      <w:r>
        <w:br/>
        <w:t>Sein heilig‘ Geheimnis,</w:t>
      </w:r>
      <w:r>
        <w:br/>
        <w:t>Allen Völkern die Wahrheit,</w:t>
      </w:r>
      <w:r>
        <w:br/>
        <w:t>So da waren heidnisch,</w:t>
      </w:r>
      <w:r>
        <w:br/>
        <w:t>Auf dass aller Welt Ende</w:t>
      </w:r>
      <w:r>
        <w:br/>
        <w:t>Mit Freuden unsers Gottes Heil</w:t>
      </w:r>
      <w:r>
        <w:br/>
        <w:t>Jesum Christ, erkenne.</w:t>
      </w:r>
    </w:p>
    <w:p w14:paraId="67118803" w14:textId="77777777" w:rsidR="00015F81" w:rsidRDefault="00015F81" w:rsidP="00015F81">
      <w:pPr>
        <w:pStyle w:val="StandardWeb"/>
      </w:pPr>
      <w:r>
        <w:t>5.) Lob sei Gott, unserm Herren,</w:t>
      </w:r>
      <w:r>
        <w:br/>
        <w:t>Dem Vater und Sohne,</w:t>
      </w:r>
      <w:r>
        <w:br/>
        <w:t>Dem Heil’gen Geist zu Ehren</w:t>
      </w:r>
      <w:r>
        <w:br/>
        <w:t>Singt von Herzen schöne,</w:t>
      </w:r>
      <w:r>
        <w:br/>
        <w:t>Dass er uns Christi Namen</w:t>
      </w:r>
      <w:r>
        <w:br/>
        <w:t>Hat offenbart, dadurch wir all</w:t>
      </w:r>
      <w:r>
        <w:br/>
        <w:t>Selig werden. Amen.</w:t>
      </w:r>
    </w:p>
    <w:p w14:paraId="7EFCF8AC" w14:textId="073E0241" w:rsidR="00015F81" w:rsidRDefault="00015F81" w:rsidP="00015F81">
      <w:pPr>
        <w:pStyle w:val="berschrift1"/>
      </w:pPr>
      <w:r w:rsidRPr="00015F81">
        <w:t>Vom Ölberg zeucht daher</w:t>
      </w:r>
    </w:p>
    <w:p w14:paraId="49DCE80D" w14:textId="77777777" w:rsidR="00015F81" w:rsidRDefault="00015F81" w:rsidP="00015F81">
      <w:pPr>
        <w:pStyle w:val="StandardWeb"/>
      </w:pPr>
      <w:r>
        <w:t>1.) Vom Ölberg zeucht daher</w:t>
      </w:r>
      <w:r>
        <w:br/>
        <w:t>Christus, aller Welt Herrscher.</w:t>
      </w:r>
      <w:r>
        <w:br/>
        <w:t>Auf ein’m Esel reit er ein,</w:t>
      </w:r>
      <w:r>
        <w:br/>
        <w:t>der Höchst‘ in niedrigem Schein.</w:t>
      </w:r>
      <w:r>
        <w:br/>
        <w:t>Siehe dich mit Freuden um,</w:t>
      </w:r>
      <w:r>
        <w:br/>
        <w:t>Zion. O Jerusalem,</w:t>
      </w:r>
      <w:r>
        <w:br/>
        <w:t>Jauchze, dieser König ist dein,</w:t>
      </w:r>
      <w:r>
        <w:br/>
        <w:t>Durch ihn sollst du selig sein.</w:t>
      </w:r>
    </w:p>
    <w:p w14:paraId="3ABF2772" w14:textId="77777777" w:rsidR="00015F81" w:rsidRDefault="00015F81" w:rsidP="00015F81">
      <w:pPr>
        <w:pStyle w:val="StandardWeb"/>
      </w:pPr>
      <w:r>
        <w:t>2.) Viel Zeichen, zuvor gesagt,</w:t>
      </w:r>
      <w:r>
        <w:br/>
        <w:t>Die Welt lang gesehen hat.</w:t>
      </w:r>
      <w:r>
        <w:br/>
        <w:t>Himmel, Erd‘ und Meer bezeugt</w:t>
      </w:r>
      <w:r>
        <w:br/>
        <w:t>Des Menschen Sohn ist nicht weit.</w:t>
      </w:r>
      <w:r>
        <w:br/>
        <w:t>Siehe dich mit Freuden um,</w:t>
      </w:r>
      <w:r>
        <w:br/>
        <w:t>Zion. O Jerusalem,</w:t>
      </w:r>
      <w:r>
        <w:br/>
        <w:t>Jauchze, dieser König ist dein,</w:t>
      </w:r>
      <w:r>
        <w:br/>
        <w:t>Durch ihn sollst du selig sein.</w:t>
      </w:r>
    </w:p>
    <w:p w14:paraId="52590965" w14:textId="77777777" w:rsidR="00015F81" w:rsidRDefault="00015F81" w:rsidP="00015F81">
      <w:pPr>
        <w:pStyle w:val="StandardWeb"/>
      </w:pPr>
      <w:r>
        <w:t>3.) Johannes zu seiner Zeit</w:t>
      </w:r>
      <w:r>
        <w:br/>
        <w:t>Im Gefängnis hört mit Freud‘,</w:t>
      </w:r>
      <w:r>
        <w:br/>
        <w:t>Jesus sei der Mann beweist,</w:t>
      </w:r>
      <w:r>
        <w:br/>
        <w:t>Welchen alle Schrift verheißt,</w:t>
      </w:r>
      <w:r>
        <w:br/>
        <w:t>Siehe dich mit Freuden um,</w:t>
      </w:r>
      <w:r>
        <w:br/>
        <w:t>Zion. O Jerusalem,</w:t>
      </w:r>
      <w:r>
        <w:br/>
        <w:t>Jauchze, dieser König ist dein,</w:t>
      </w:r>
      <w:r>
        <w:br/>
        <w:t>Durch ihn sollst du selig sein.</w:t>
      </w:r>
    </w:p>
    <w:p w14:paraId="3CCA3E62" w14:textId="357C72F7" w:rsidR="00015F81" w:rsidRDefault="00015F81" w:rsidP="00015F81">
      <w:pPr>
        <w:pStyle w:val="StandardWeb"/>
      </w:pPr>
      <w:r>
        <w:t>4.) Der Prediger am Jordan</w:t>
      </w:r>
      <w:r>
        <w:br/>
        <w:t>Zeiget den Gesandten an,</w:t>
      </w:r>
      <w:r>
        <w:br/>
        <w:t>Messias sei vor der Tür,</w:t>
      </w:r>
      <w:r>
        <w:br/>
        <w:t>Jedermann zur Buß‘ sich kehr.</w:t>
      </w:r>
      <w:r>
        <w:br/>
        <w:t>Siehe dich mit Freuden um,</w:t>
      </w:r>
      <w:r>
        <w:br/>
        <w:t>Zion. O Jerusalem,</w:t>
      </w:r>
      <w:r>
        <w:br/>
        <w:t>Jauchze, dieser König ist dein,</w:t>
      </w:r>
      <w:r>
        <w:br/>
        <w:t>Durch ihn sollst du selig sein.</w:t>
      </w:r>
    </w:p>
    <w:p w14:paraId="02533CC9" w14:textId="77777777" w:rsidR="00015F81" w:rsidRDefault="00015F81">
      <w:pPr>
        <w:spacing w:after="0" w:line="240" w:lineRule="auto"/>
        <w:rPr>
          <w:rFonts w:eastAsia="Times New Roman"/>
          <w:szCs w:val="24"/>
          <w:lang w:eastAsia="de-DE"/>
        </w:rPr>
      </w:pPr>
      <w:r>
        <w:br w:type="page"/>
      </w:r>
    </w:p>
    <w:p w14:paraId="75C27D16" w14:textId="77777777" w:rsidR="00D5498D" w:rsidRPr="00D5498D" w:rsidRDefault="00D5498D" w:rsidP="00015F81">
      <w:pPr>
        <w:pStyle w:val="berschrift1"/>
      </w:pPr>
      <w:r w:rsidRPr="00D5498D">
        <w:t>Quellen:</w:t>
      </w:r>
    </w:p>
    <w:p w14:paraId="41459952" w14:textId="77777777" w:rsidR="00BD71A4" w:rsidRDefault="00D5498D" w:rsidP="00015F81">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2617C106" w14:textId="77777777" w:rsidR="00BD71A4" w:rsidRDefault="000A7119" w:rsidP="00015F81">
      <w:pPr>
        <w:spacing w:before="100" w:beforeAutospacing="1" w:after="119" w:line="240" w:lineRule="auto"/>
        <w:rPr>
          <w:rFonts w:eastAsia="Times New Roman"/>
          <w:color w:val="0000FF"/>
          <w:szCs w:val="24"/>
          <w:u w:val="single"/>
          <w:lang w:eastAsia="de-DE"/>
        </w:rPr>
      </w:pPr>
      <w:hyperlink r:id="rId6"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7854BBAC" w14:textId="77777777" w:rsidR="00BD71A4" w:rsidRDefault="000A7119" w:rsidP="00015F81">
      <w:pPr>
        <w:spacing w:before="100" w:beforeAutospacing="1" w:after="119" w:line="240" w:lineRule="auto"/>
        <w:rPr>
          <w:rFonts w:eastAsia="Times New Roman"/>
          <w:color w:val="000000"/>
          <w:szCs w:val="24"/>
          <w:lang w:eastAsia="de-DE"/>
        </w:rPr>
      </w:pPr>
      <w:hyperlink r:id="rId7" w:history="1">
        <w:r w:rsidR="00BD71A4">
          <w:rPr>
            <w:rFonts w:eastAsia="Times New Roman"/>
            <w:color w:val="0000FF"/>
            <w:szCs w:val="24"/>
            <w:u w:val="single"/>
            <w:lang w:eastAsia="de-DE"/>
          </w:rPr>
          <w:t>Briefe der Reformationszeit</w:t>
        </w:r>
      </w:hyperlink>
    </w:p>
    <w:p w14:paraId="65B0B409" w14:textId="77777777" w:rsidR="00BD71A4" w:rsidRDefault="000A7119" w:rsidP="00015F81">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Gebete</w:t>
        </w:r>
      </w:hyperlink>
    </w:p>
    <w:p w14:paraId="46F7B588" w14:textId="77777777" w:rsidR="00BD71A4" w:rsidRDefault="000A7119" w:rsidP="00015F81">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Zeugen Christi</w:t>
        </w:r>
      </w:hyperlink>
    </w:p>
    <w:p w14:paraId="27FBEA57" w14:textId="77777777" w:rsidR="00D5498D" w:rsidRPr="00D5498D" w:rsidRDefault="00BD71A4" w:rsidP="00015F81">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659CD79" w14:textId="77777777" w:rsidR="00D5498D" w:rsidRPr="00D5498D" w:rsidRDefault="00D5498D" w:rsidP="00015F81">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E2C4178" w14:textId="77777777" w:rsidR="00D5498D" w:rsidRPr="00D5498D" w:rsidRDefault="00D5498D" w:rsidP="00015F81">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2D8805F" w14:textId="77777777" w:rsidR="00BD71A4" w:rsidRDefault="00BD71A4" w:rsidP="00015F81">
      <w:pPr>
        <w:spacing w:after="0" w:line="240" w:lineRule="auto"/>
        <w:rPr>
          <w:rFonts w:eastAsia="Times New Roman"/>
          <w:color w:val="000000"/>
          <w:szCs w:val="24"/>
          <w:lang w:eastAsia="de-DE"/>
        </w:rPr>
      </w:pPr>
      <w:r>
        <w:rPr>
          <w:rFonts w:eastAsia="Times New Roman"/>
          <w:color w:val="000000"/>
          <w:szCs w:val="24"/>
          <w:lang w:eastAsia="de-DE"/>
        </w:rPr>
        <w:br w:type="page"/>
      </w:r>
    </w:p>
    <w:p w14:paraId="06C185F2" w14:textId="77777777" w:rsidR="00082307" w:rsidRDefault="00BD71A4" w:rsidP="00015F81">
      <w:pPr>
        <w:pStyle w:val="berschrift1"/>
      </w:pPr>
      <w:r>
        <w:t>Spendenaufruf</w:t>
      </w:r>
    </w:p>
    <w:p w14:paraId="493C48B0" w14:textId="77777777" w:rsidR="00BD71A4" w:rsidRDefault="00BD71A4" w:rsidP="00015F81">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28BD757C" w14:textId="77777777" w:rsidR="00BD71A4" w:rsidRDefault="00BD71A4" w:rsidP="00015F81">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0750DEF5" w14:textId="77777777" w:rsidR="00BD71A4" w:rsidRDefault="00BD71A4" w:rsidP="00015F81">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4486065D" w14:textId="77777777" w:rsidR="00BD71A4" w:rsidRDefault="00BD71A4" w:rsidP="00015F81">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0"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64AF01D0" w14:textId="77777777" w:rsidR="00BD71A4" w:rsidRDefault="00BD71A4" w:rsidP="00015F81">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28E57536" w14:textId="77777777" w:rsidR="00BD71A4" w:rsidRDefault="000A7119" w:rsidP="00015F81">
      <w:pPr>
        <w:pStyle w:val="StandardWeb"/>
        <w:shd w:val="clear" w:color="auto" w:fill="FFFFFF"/>
        <w:spacing w:before="0" w:beforeAutospacing="0" w:after="336" w:afterAutospacing="0"/>
        <w:rPr>
          <w:rFonts w:ascii="Calibri" w:hAnsi="Calibri" w:cs="Calibri"/>
          <w:color w:val="000000"/>
          <w:sz w:val="22"/>
          <w:szCs w:val="22"/>
        </w:rPr>
      </w:pPr>
      <w:hyperlink r:id="rId11"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05CE5AA2" w14:textId="77777777" w:rsidR="00BD71A4" w:rsidRDefault="00BD71A4" w:rsidP="00015F81">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5877AD4D" w14:textId="77777777" w:rsidR="00BD71A4" w:rsidRDefault="00BD71A4" w:rsidP="00015F81">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02404283" w14:textId="77777777" w:rsidR="00BD71A4" w:rsidRDefault="00BD71A4" w:rsidP="00015F81">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6443F67" w14:textId="77777777" w:rsidR="00D5498D" w:rsidRPr="00D5498D" w:rsidRDefault="00D5498D" w:rsidP="00015F81">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3414BE1" w14:textId="77777777" w:rsidR="008E63BE" w:rsidRDefault="00D5498D" w:rsidP="00015F81">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F81"/>
    <w:rsid w:val="00015F81"/>
    <w:rsid w:val="000700B0"/>
    <w:rsid w:val="00082307"/>
    <w:rsid w:val="000A7119"/>
    <w:rsid w:val="000C66E5"/>
    <w:rsid w:val="000D088F"/>
    <w:rsid w:val="00122BD9"/>
    <w:rsid w:val="001F54C4"/>
    <w:rsid w:val="0022039F"/>
    <w:rsid w:val="00272484"/>
    <w:rsid w:val="00297F83"/>
    <w:rsid w:val="002E6D11"/>
    <w:rsid w:val="00381C0C"/>
    <w:rsid w:val="00537F59"/>
    <w:rsid w:val="00636F93"/>
    <w:rsid w:val="007166CE"/>
    <w:rsid w:val="00737EF6"/>
    <w:rsid w:val="00760119"/>
    <w:rsid w:val="007E1779"/>
    <w:rsid w:val="0083667B"/>
    <w:rsid w:val="008D7463"/>
    <w:rsid w:val="008E417E"/>
    <w:rsid w:val="008E63BE"/>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00CDA"/>
  <w15:chartTrackingRefBased/>
  <w15:docId w15:val="{F914DC9C-AFD3-480E-AF15-3B3CFFDB02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015F81"/>
    <w:rPr>
      <w:i/>
      <w:iCs/>
    </w:rPr>
  </w:style>
  <w:style w:type="character" w:customStyle="1" w:styleId="posted-on">
    <w:name w:val="posted-on"/>
    <w:basedOn w:val="Absatz-Standardschriftart"/>
    <w:rsid w:val="00015F81"/>
  </w:style>
  <w:style w:type="character" w:customStyle="1" w:styleId="cat-links">
    <w:name w:val="cat-links"/>
    <w:basedOn w:val="Absatz-Standardschriftart"/>
    <w:rsid w:val="00015F81"/>
  </w:style>
  <w:style w:type="character" w:customStyle="1" w:styleId="tags-links">
    <w:name w:val="tags-links"/>
    <w:basedOn w:val="Absatz-Standardschriftart"/>
    <w:rsid w:val="00015F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90827026">
      <w:bodyDiv w:val="1"/>
      <w:marLeft w:val="0"/>
      <w:marRight w:val="0"/>
      <w:marTop w:val="0"/>
      <w:marBottom w:val="0"/>
      <w:divBdr>
        <w:top w:val="none" w:sz="0" w:space="0" w:color="auto"/>
        <w:left w:val="none" w:sz="0" w:space="0" w:color="auto"/>
        <w:bottom w:val="none" w:sz="0" w:space="0" w:color="auto"/>
        <w:right w:val="none" w:sz="0" w:space="0" w:color="auto"/>
      </w:divBdr>
      <w:divsChild>
        <w:div w:id="2055496480">
          <w:marLeft w:val="0"/>
          <w:marRight w:val="0"/>
          <w:marTop w:val="0"/>
          <w:marBottom w:val="0"/>
          <w:divBdr>
            <w:top w:val="none" w:sz="0" w:space="0" w:color="auto"/>
            <w:left w:val="none" w:sz="0" w:space="0" w:color="auto"/>
            <w:bottom w:val="none" w:sz="0" w:space="0" w:color="auto"/>
            <w:right w:val="none" w:sz="0" w:space="0" w:color="auto"/>
          </w:divBdr>
        </w:div>
        <w:div w:id="1585919375">
          <w:marLeft w:val="0"/>
          <w:marRight w:val="0"/>
          <w:marTop w:val="0"/>
          <w:marBottom w:val="0"/>
          <w:divBdr>
            <w:top w:val="none" w:sz="0" w:space="0" w:color="auto"/>
            <w:left w:val="none" w:sz="0" w:space="0" w:color="auto"/>
            <w:bottom w:val="none" w:sz="0" w:space="0" w:color="auto"/>
            <w:right w:val="none" w:sz="0" w:space="0" w:color="auto"/>
          </w:divBdr>
        </w:div>
        <w:div w:id="1248229887">
          <w:marLeft w:val="0"/>
          <w:marRight w:val="0"/>
          <w:marTop w:val="0"/>
          <w:marBottom w:val="0"/>
          <w:divBdr>
            <w:top w:val="none" w:sz="0" w:space="0" w:color="auto"/>
            <w:left w:val="none" w:sz="0" w:space="0" w:color="auto"/>
            <w:bottom w:val="none" w:sz="0" w:space="0" w:color="auto"/>
            <w:right w:val="none" w:sz="0" w:space="0" w:color="auto"/>
          </w:divBdr>
        </w:div>
        <w:div w:id="1331829109">
          <w:marLeft w:val="0"/>
          <w:marRight w:val="0"/>
          <w:marTop w:val="0"/>
          <w:marBottom w:val="0"/>
          <w:divBdr>
            <w:top w:val="none" w:sz="0" w:space="0" w:color="auto"/>
            <w:left w:val="none" w:sz="0" w:space="0" w:color="auto"/>
            <w:bottom w:val="none" w:sz="0" w:space="0" w:color="auto"/>
            <w:right w:val="none" w:sz="0" w:space="0" w:color="auto"/>
          </w:divBdr>
        </w:div>
        <w:div w:id="978805423">
          <w:marLeft w:val="0"/>
          <w:marRight w:val="0"/>
          <w:marTop w:val="0"/>
          <w:marBottom w:val="0"/>
          <w:divBdr>
            <w:top w:val="none" w:sz="0" w:space="0" w:color="auto"/>
            <w:left w:val="none" w:sz="0" w:space="0" w:color="auto"/>
            <w:bottom w:val="none" w:sz="0" w:space="0" w:color="auto"/>
            <w:right w:val="none" w:sz="0" w:space="0" w:color="auto"/>
          </w:divBdr>
        </w:div>
        <w:div w:id="176430722">
          <w:marLeft w:val="0"/>
          <w:marRight w:val="0"/>
          <w:marTop w:val="0"/>
          <w:marBottom w:val="0"/>
          <w:divBdr>
            <w:top w:val="none" w:sz="0" w:space="0" w:color="auto"/>
            <w:left w:val="none" w:sz="0" w:space="0" w:color="auto"/>
            <w:bottom w:val="none" w:sz="0" w:space="0" w:color="auto"/>
            <w:right w:val="none" w:sz="0" w:space="0" w:color="auto"/>
          </w:divBdr>
        </w:div>
        <w:div w:id="1752849040">
          <w:marLeft w:val="0"/>
          <w:marRight w:val="0"/>
          <w:marTop w:val="0"/>
          <w:marBottom w:val="0"/>
          <w:divBdr>
            <w:top w:val="none" w:sz="0" w:space="0" w:color="auto"/>
            <w:left w:val="none" w:sz="0" w:space="0" w:color="auto"/>
            <w:bottom w:val="none" w:sz="0" w:space="0" w:color="auto"/>
            <w:right w:val="none" w:sz="0" w:space="0" w:color="auto"/>
          </w:divBdr>
        </w:div>
        <w:div w:id="1591547891">
          <w:marLeft w:val="0"/>
          <w:marRight w:val="0"/>
          <w:marTop w:val="0"/>
          <w:marBottom w:val="0"/>
          <w:divBdr>
            <w:top w:val="none" w:sz="0" w:space="0" w:color="auto"/>
            <w:left w:val="none" w:sz="0" w:space="0" w:color="auto"/>
            <w:bottom w:val="none" w:sz="0" w:space="0" w:color="auto"/>
            <w:right w:val="none" w:sz="0" w:space="0" w:color="auto"/>
          </w:divBdr>
        </w:div>
        <w:div w:id="1505244454">
          <w:marLeft w:val="0"/>
          <w:marRight w:val="0"/>
          <w:marTop w:val="0"/>
          <w:marBottom w:val="0"/>
          <w:divBdr>
            <w:top w:val="none" w:sz="0" w:space="0" w:color="auto"/>
            <w:left w:val="none" w:sz="0" w:space="0" w:color="auto"/>
            <w:bottom w:val="none" w:sz="0" w:space="0" w:color="auto"/>
            <w:right w:val="none" w:sz="0" w:space="0" w:color="auto"/>
          </w:divBdr>
        </w:div>
        <w:div w:id="2129543033">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38403101">
      <w:bodyDiv w:val="1"/>
      <w:marLeft w:val="0"/>
      <w:marRight w:val="0"/>
      <w:marTop w:val="0"/>
      <w:marBottom w:val="0"/>
      <w:divBdr>
        <w:top w:val="none" w:sz="0" w:space="0" w:color="auto"/>
        <w:left w:val="none" w:sz="0" w:space="0" w:color="auto"/>
        <w:bottom w:val="none" w:sz="0" w:space="0" w:color="auto"/>
        <w:right w:val="none" w:sz="0" w:space="0" w:color="auto"/>
      </w:divBdr>
      <w:divsChild>
        <w:div w:id="1918904051">
          <w:marLeft w:val="0"/>
          <w:marRight w:val="0"/>
          <w:marTop w:val="0"/>
          <w:marBottom w:val="0"/>
          <w:divBdr>
            <w:top w:val="none" w:sz="0" w:space="0" w:color="auto"/>
            <w:left w:val="none" w:sz="0" w:space="0" w:color="auto"/>
            <w:bottom w:val="none" w:sz="0" w:space="0" w:color="auto"/>
            <w:right w:val="none" w:sz="0" w:space="0" w:color="auto"/>
          </w:divBdr>
        </w:div>
        <w:div w:id="1458178914">
          <w:marLeft w:val="0"/>
          <w:marRight w:val="0"/>
          <w:marTop w:val="0"/>
          <w:marBottom w:val="0"/>
          <w:divBdr>
            <w:top w:val="none" w:sz="0" w:space="0" w:color="auto"/>
            <w:left w:val="none" w:sz="0" w:space="0" w:color="auto"/>
            <w:bottom w:val="none" w:sz="0" w:space="0" w:color="auto"/>
            <w:right w:val="none" w:sz="0" w:space="0" w:color="auto"/>
          </w:divBdr>
        </w:div>
        <w:div w:id="688603748">
          <w:marLeft w:val="0"/>
          <w:marRight w:val="0"/>
          <w:marTop w:val="0"/>
          <w:marBottom w:val="0"/>
          <w:divBdr>
            <w:top w:val="none" w:sz="0" w:space="0" w:color="auto"/>
            <w:left w:val="none" w:sz="0" w:space="0" w:color="auto"/>
            <w:bottom w:val="none" w:sz="0" w:space="0" w:color="auto"/>
            <w:right w:val="none" w:sz="0" w:space="0" w:color="auto"/>
          </w:divBdr>
        </w:div>
        <w:div w:id="418060020">
          <w:marLeft w:val="0"/>
          <w:marRight w:val="0"/>
          <w:marTop w:val="0"/>
          <w:marBottom w:val="0"/>
          <w:divBdr>
            <w:top w:val="none" w:sz="0" w:space="0" w:color="auto"/>
            <w:left w:val="none" w:sz="0" w:space="0" w:color="auto"/>
            <w:bottom w:val="none" w:sz="0" w:space="0" w:color="auto"/>
            <w:right w:val="none" w:sz="0" w:space="0" w:color="auto"/>
          </w:divBdr>
        </w:div>
        <w:div w:id="621033208">
          <w:marLeft w:val="0"/>
          <w:marRight w:val="0"/>
          <w:marTop w:val="0"/>
          <w:marBottom w:val="0"/>
          <w:divBdr>
            <w:top w:val="none" w:sz="0" w:space="0" w:color="auto"/>
            <w:left w:val="none" w:sz="0" w:space="0" w:color="auto"/>
            <w:bottom w:val="none" w:sz="0" w:space="0" w:color="auto"/>
            <w:right w:val="none" w:sz="0" w:space="0" w:color="auto"/>
          </w:divBdr>
        </w:div>
        <w:div w:id="1401749656">
          <w:marLeft w:val="0"/>
          <w:marRight w:val="0"/>
          <w:marTop w:val="0"/>
          <w:marBottom w:val="0"/>
          <w:divBdr>
            <w:top w:val="none" w:sz="0" w:space="0" w:color="auto"/>
            <w:left w:val="none" w:sz="0" w:space="0" w:color="auto"/>
            <w:bottom w:val="none" w:sz="0" w:space="0" w:color="auto"/>
            <w:right w:val="none" w:sz="0" w:space="0" w:color="auto"/>
          </w:divBdr>
        </w:div>
        <w:div w:id="1627394201">
          <w:marLeft w:val="0"/>
          <w:marRight w:val="0"/>
          <w:marTop w:val="0"/>
          <w:marBottom w:val="0"/>
          <w:divBdr>
            <w:top w:val="none" w:sz="0" w:space="0" w:color="auto"/>
            <w:left w:val="none" w:sz="0" w:space="0" w:color="auto"/>
            <w:bottom w:val="none" w:sz="0" w:space="0" w:color="auto"/>
            <w:right w:val="none" w:sz="0" w:space="0" w:color="auto"/>
          </w:divBdr>
        </w:div>
        <w:div w:id="1015426350">
          <w:marLeft w:val="0"/>
          <w:marRight w:val="0"/>
          <w:marTop w:val="0"/>
          <w:marBottom w:val="0"/>
          <w:divBdr>
            <w:top w:val="none" w:sz="0" w:space="0" w:color="auto"/>
            <w:left w:val="none" w:sz="0" w:space="0" w:color="auto"/>
            <w:bottom w:val="none" w:sz="0" w:space="0" w:color="auto"/>
            <w:right w:val="none" w:sz="0" w:space="0" w:color="auto"/>
          </w:divBdr>
        </w:div>
        <w:div w:id="1183742257">
          <w:marLeft w:val="0"/>
          <w:marRight w:val="0"/>
          <w:marTop w:val="0"/>
          <w:marBottom w:val="0"/>
          <w:divBdr>
            <w:top w:val="none" w:sz="0" w:space="0" w:color="auto"/>
            <w:left w:val="none" w:sz="0" w:space="0" w:color="auto"/>
            <w:bottom w:val="none" w:sz="0" w:space="0" w:color="auto"/>
            <w:right w:val="none" w:sz="0" w:space="0" w:color="auto"/>
          </w:divBdr>
        </w:div>
        <w:div w:id="1920826846">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bet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briefe.glaubensstimme.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te-lieder.de/" TargetMode="External"/><Relationship Id="rId11" Type="http://schemas.openxmlformats.org/officeDocument/2006/relationships/hyperlink" Target="https://www.paypal.com/donate?token=b7G3oIVgTBlBnD5xW0Iz05oAoJh0T8h3aTPg71OLXX_gEIT3rCzUPA37ADUQbWqiQvlFIzesNXGr22ZY" TargetMode="External"/><Relationship Id="rId5" Type="http://schemas.openxmlformats.org/officeDocument/2006/relationships/hyperlink" Target="https://www.glaubensstimme.de/" TargetMode="External"/><Relationship Id="rId15" Type="http://schemas.openxmlformats.org/officeDocument/2006/relationships/theme" Target="theme/theme1.xml"/><Relationship Id="rId10" Type="http://schemas.openxmlformats.org/officeDocument/2006/relationships/hyperlink" Target="https://glaubensstimme.de/doku.php?id=autoren:l:lambs:lambs-jung_st_peter" TargetMode="External"/><Relationship Id="rId4" Type="http://schemas.openxmlformats.org/officeDocument/2006/relationships/image" Target="media/image1.jpg"/><Relationship Id="rId9" Type="http://schemas.openxmlformats.org/officeDocument/2006/relationships/hyperlink" Target="https://www.zeugen-christi.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20</Pages>
  <Words>3179</Words>
  <Characters>20029</Characters>
  <Application>Microsoft Office Word</Application>
  <DocSecurity>0</DocSecurity>
  <Lines>166</Lines>
  <Paragraphs>46</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23162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Lieder</dc:title>
  <dc:subject/>
  <dc:creator>Helmbold, Ludwig</dc:creator>
  <cp:keywords/>
  <dc:description/>
  <cp:lastModifiedBy>webmaster@glaubensstimme.de</cp:lastModifiedBy>
  <cp:revision>2</cp:revision>
  <dcterms:created xsi:type="dcterms:W3CDTF">2021-10-10T08:29:00Z</dcterms:created>
  <dcterms:modified xsi:type="dcterms:W3CDTF">2021-10-10T13:51:00Z</dcterms:modified>
  <dc:language>de</dc:language>
</cp:coreProperties>
</file>